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2BC49" w14:textId="33A5D759" w:rsidR="00480199" w:rsidRPr="00F8523A" w:rsidRDefault="00480199" w:rsidP="00F8523A">
      <w:pPr>
        <w:spacing w:after="0" w:line="240" w:lineRule="auto"/>
        <w:ind w:left="284" w:firstLine="142"/>
        <w:rPr>
          <w:rFonts w:ascii="Times New Roman" w:hAnsi="Times New Roman" w:cs="Times New Roman"/>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F8523A">
        <w:rPr>
          <w:rFonts w:ascii="Times New Roman" w:hAnsi="Times New Roman" w:cs="Times New Roman"/>
          <w:bCs/>
          <w:sz w:val="24"/>
          <w:szCs w:val="24"/>
        </w:rPr>
        <w:t xml:space="preserve">           </w:t>
      </w:r>
      <w:r w:rsidRPr="00F8523A">
        <w:rPr>
          <w:rFonts w:ascii="Times New Roman" w:hAnsi="Times New Roman" w:cs="Times New Roman"/>
          <w:sz w:val="24"/>
          <w:szCs w:val="24"/>
        </w:rPr>
        <w:t>PATVIRTINTA</w:t>
      </w:r>
    </w:p>
    <w:p w14:paraId="1E7E2306" w14:textId="77777777" w:rsidR="00480199" w:rsidRPr="00F8523A" w:rsidRDefault="00480199" w:rsidP="00F8523A">
      <w:pPr>
        <w:spacing w:after="0" w:line="240" w:lineRule="auto"/>
        <w:ind w:left="5812" w:hanging="142"/>
        <w:rPr>
          <w:rFonts w:ascii="Times New Roman" w:hAnsi="Times New Roman" w:cs="Times New Roman"/>
          <w:sz w:val="24"/>
          <w:szCs w:val="24"/>
        </w:rPr>
      </w:pPr>
      <w:r w:rsidRPr="00F8523A">
        <w:rPr>
          <w:rFonts w:ascii="Times New Roman" w:hAnsi="Times New Roman" w:cs="Times New Roman"/>
          <w:sz w:val="24"/>
          <w:szCs w:val="24"/>
        </w:rPr>
        <w:t>Skuodo rajono savivaldybės tarybos</w:t>
      </w:r>
    </w:p>
    <w:p w14:paraId="6812633C" w14:textId="77777777" w:rsidR="00480199" w:rsidRPr="00F8523A" w:rsidRDefault="00480199" w:rsidP="00F8523A">
      <w:pPr>
        <w:spacing w:after="0" w:line="240" w:lineRule="auto"/>
        <w:ind w:left="1802" w:firstLine="3868"/>
        <w:rPr>
          <w:rFonts w:ascii="Times New Roman" w:hAnsi="Times New Roman" w:cs="Times New Roman"/>
          <w:sz w:val="24"/>
          <w:szCs w:val="24"/>
        </w:rPr>
      </w:pPr>
      <w:r w:rsidRPr="00F8523A">
        <w:rPr>
          <w:rFonts w:ascii="Times New Roman" w:hAnsi="Times New Roman" w:cs="Times New Roman"/>
          <w:sz w:val="24"/>
          <w:szCs w:val="24"/>
        </w:rPr>
        <w:t>2025 m. birželio   d. sprendimu Nr. T9-</w:t>
      </w:r>
    </w:p>
    <w:p w14:paraId="2E93A2ED" w14:textId="2475EEA2" w:rsidR="006A36CF" w:rsidRPr="00480199" w:rsidRDefault="006A36CF" w:rsidP="00B10056">
      <w:pPr>
        <w:spacing w:line="240" w:lineRule="auto"/>
        <w:rPr>
          <w:rFonts w:ascii="Times New Roman" w:hAnsi="Times New Roman" w:cs="Times New Roman"/>
          <w:bCs/>
          <w:sz w:val="24"/>
          <w:szCs w:val="24"/>
        </w:rPr>
      </w:pPr>
    </w:p>
    <w:p w14:paraId="70DE23DA" w14:textId="77777777" w:rsidR="004A3E21" w:rsidRPr="00B10056" w:rsidRDefault="006A36CF" w:rsidP="00B10056">
      <w:pPr>
        <w:spacing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SKUODO RAJONO YLAKIŲ VAIKŲ LOPŠELIO-DARŽELIO NUOSTATAI</w:t>
      </w:r>
    </w:p>
    <w:p w14:paraId="15126686" w14:textId="77777777" w:rsidR="006A36CF" w:rsidRPr="00B10056" w:rsidRDefault="006A36CF" w:rsidP="00B10056">
      <w:pPr>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I SKYRIUS</w:t>
      </w:r>
    </w:p>
    <w:p w14:paraId="7DF3CDC3" w14:textId="77777777" w:rsidR="00D54945" w:rsidRDefault="006A36CF" w:rsidP="00B10056">
      <w:pPr>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BENDROSIOS NUOSTATOS</w:t>
      </w:r>
    </w:p>
    <w:p w14:paraId="0D299CB1" w14:textId="77777777" w:rsidR="00D957A9" w:rsidRDefault="00D957A9" w:rsidP="00D957A9">
      <w:pPr>
        <w:pStyle w:val="Sraopastraipa"/>
        <w:tabs>
          <w:tab w:val="left" w:pos="1276"/>
          <w:tab w:val="left" w:pos="1418"/>
        </w:tabs>
        <w:autoSpaceDE w:val="0"/>
        <w:autoSpaceDN w:val="0"/>
        <w:adjustRightInd w:val="0"/>
        <w:spacing w:after="0" w:line="240" w:lineRule="auto"/>
        <w:ind w:left="1134"/>
        <w:jc w:val="both"/>
        <w:rPr>
          <w:rFonts w:ascii="Times New Roman" w:hAnsi="Times New Roman" w:cs="Times New Roman"/>
          <w:b/>
          <w:sz w:val="24"/>
          <w:szCs w:val="24"/>
        </w:rPr>
      </w:pPr>
    </w:p>
    <w:p w14:paraId="106CE6AE" w14:textId="77777777" w:rsidR="00D957A9"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D957A9">
        <w:rPr>
          <w:rFonts w:ascii="Times New Roman" w:hAnsi="Times New Roman" w:cs="Times New Roman"/>
          <w:sz w:val="24"/>
          <w:szCs w:val="24"/>
        </w:rPr>
        <w:t>1.</w:t>
      </w:r>
      <w:r>
        <w:rPr>
          <w:rFonts w:ascii="Times New Roman" w:hAnsi="Times New Roman" w:cs="Times New Roman"/>
          <w:sz w:val="24"/>
          <w:szCs w:val="24"/>
        </w:rPr>
        <w:t xml:space="preserve"> </w:t>
      </w:r>
      <w:r w:rsidR="00E43DA3" w:rsidRPr="00D957A9">
        <w:rPr>
          <w:rFonts w:ascii="Times New Roman" w:hAnsi="Times New Roman" w:cs="Times New Roman"/>
          <w:sz w:val="24"/>
          <w:szCs w:val="24"/>
        </w:rPr>
        <w:t>Skuodo</w:t>
      </w:r>
      <w:r w:rsidR="00E43DA3" w:rsidRPr="00B10056">
        <w:rPr>
          <w:rFonts w:ascii="Times New Roman" w:hAnsi="Times New Roman" w:cs="Times New Roman"/>
          <w:sz w:val="24"/>
          <w:szCs w:val="24"/>
        </w:rPr>
        <w:t xml:space="preserve"> rajono Ylakių vaikų lopšeli</w:t>
      </w:r>
      <w:r w:rsidR="009B0E18" w:rsidRPr="00B10056">
        <w:rPr>
          <w:rFonts w:ascii="Times New Roman" w:hAnsi="Times New Roman" w:cs="Times New Roman"/>
          <w:sz w:val="24"/>
          <w:szCs w:val="24"/>
        </w:rPr>
        <w:t>o-darželio nuostatai (toliau – N</w:t>
      </w:r>
      <w:r w:rsidR="00E43DA3" w:rsidRPr="00B10056">
        <w:rPr>
          <w:rFonts w:ascii="Times New Roman" w:hAnsi="Times New Roman" w:cs="Times New Roman"/>
          <w:sz w:val="24"/>
          <w:szCs w:val="24"/>
        </w:rPr>
        <w:t xml:space="preserve">uostatai) reglamentuoja Skuodo rajono Ylakių vaikų lopšelio-darželio </w:t>
      </w:r>
      <w:r w:rsidR="003D720A" w:rsidRPr="00B10056">
        <w:rPr>
          <w:rFonts w:ascii="Times New Roman" w:hAnsi="Times New Roman" w:cs="Times New Roman"/>
          <w:sz w:val="24"/>
          <w:szCs w:val="24"/>
        </w:rPr>
        <w:t xml:space="preserve">(toliau – </w:t>
      </w:r>
      <w:r w:rsidR="005942E9">
        <w:rPr>
          <w:rFonts w:ascii="Times New Roman" w:hAnsi="Times New Roman" w:cs="Times New Roman"/>
          <w:sz w:val="24"/>
          <w:szCs w:val="24"/>
        </w:rPr>
        <w:t>Lopšelis-darželis</w:t>
      </w:r>
      <w:r w:rsidR="003D720A" w:rsidRPr="00B10056">
        <w:rPr>
          <w:rFonts w:ascii="Times New Roman" w:hAnsi="Times New Roman" w:cs="Times New Roman"/>
          <w:sz w:val="24"/>
          <w:szCs w:val="24"/>
        </w:rPr>
        <w:t xml:space="preserve">) teisinę formą, priklausomybę, savininką, savininko teises ir pareigas įgyvendinančią instituciją, buveinę, mokyklos grupę, pagrindinę paskirtį, </w:t>
      </w:r>
      <w:r w:rsidR="007A5AB8">
        <w:rPr>
          <w:rFonts w:ascii="Times New Roman" w:hAnsi="Times New Roman" w:cs="Times New Roman"/>
          <w:sz w:val="24"/>
          <w:szCs w:val="24"/>
        </w:rPr>
        <w:t>ugdymo</w:t>
      </w:r>
      <w:r w:rsidR="003D720A" w:rsidRPr="00B10056">
        <w:rPr>
          <w:rFonts w:ascii="Times New Roman" w:hAnsi="Times New Roman" w:cs="Times New Roman"/>
          <w:sz w:val="24"/>
          <w:szCs w:val="24"/>
        </w:rPr>
        <w:t xml:space="preserve"> kalbą, formas, mokymo proceso organizavimo būdus, veiklos teisinį pagrindą, veiklos sritį, rūšis, tikslą, uždavinius, funkcija</w:t>
      </w:r>
      <w:r w:rsidR="005942E9">
        <w:rPr>
          <w:rFonts w:ascii="Times New Roman" w:hAnsi="Times New Roman" w:cs="Times New Roman"/>
          <w:sz w:val="24"/>
          <w:szCs w:val="24"/>
        </w:rPr>
        <w:t>s, vykdomas švietimo programas,</w:t>
      </w:r>
      <w:r w:rsidR="003D720A" w:rsidRPr="00B10056">
        <w:rPr>
          <w:rFonts w:ascii="Times New Roman" w:hAnsi="Times New Roman" w:cs="Times New Roman"/>
          <w:sz w:val="24"/>
          <w:szCs w:val="24"/>
        </w:rPr>
        <w:t xml:space="preserve"> teises ir pareigas, veiklos organizavimą ir valdymą, savivaldą, darbuotojų priėmimą į darbą, jų darbo apmokėjimo tvarką ir atestaciją, turtą, lėšas, jų naudojimo tvarką </w:t>
      </w:r>
      <w:r w:rsidR="005942E9">
        <w:rPr>
          <w:rFonts w:ascii="Times New Roman" w:hAnsi="Times New Roman" w:cs="Times New Roman"/>
          <w:sz w:val="24"/>
          <w:szCs w:val="24"/>
        </w:rPr>
        <w:t>ir finansinės veiklos kontrolę,</w:t>
      </w:r>
      <w:r w:rsidR="003D720A" w:rsidRPr="00B10056">
        <w:rPr>
          <w:rFonts w:ascii="Times New Roman" w:hAnsi="Times New Roman" w:cs="Times New Roman"/>
          <w:sz w:val="24"/>
          <w:szCs w:val="24"/>
        </w:rPr>
        <w:t xml:space="preserve"> veiklos priežiūrą, reorganizavimo, likvidavimo ar pertvarkymo tvarką.</w:t>
      </w:r>
    </w:p>
    <w:p w14:paraId="3CDA536A" w14:textId="77777777" w:rsidR="00D957A9" w:rsidRPr="00675496" w:rsidRDefault="00D957A9" w:rsidP="00D957A9">
      <w:pPr>
        <w:pStyle w:val="Sraopastraipa"/>
        <w:tabs>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2. </w:t>
      </w:r>
      <w:r w:rsidR="00E06D58" w:rsidRPr="00675496">
        <w:rPr>
          <w:rFonts w:ascii="Times New Roman" w:hAnsi="Times New Roman" w:cs="Times New Roman"/>
          <w:sz w:val="24"/>
          <w:szCs w:val="24"/>
        </w:rPr>
        <w:t>Lopšelio-darželio pilnas</w:t>
      </w:r>
      <w:r w:rsidR="00F54534" w:rsidRPr="00675496">
        <w:rPr>
          <w:rFonts w:ascii="Times New Roman" w:hAnsi="Times New Roman" w:cs="Times New Roman"/>
          <w:sz w:val="24"/>
          <w:szCs w:val="24"/>
        </w:rPr>
        <w:t xml:space="preserve"> pavadinimas – Skuodo rajono</w:t>
      </w:r>
      <w:r w:rsidR="00A410D5" w:rsidRPr="00675496">
        <w:rPr>
          <w:rFonts w:ascii="Times New Roman" w:hAnsi="Times New Roman" w:cs="Times New Roman"/>
          <w:sz w:val="24"/>
          <w:szCs w:val="24"/>
        </w:rPr>
        <w:t xml:space="preserve"> Ylakių vaikų lopšelis-darž</w:t>
      </w:r>
      <w:r w:rsidR="0087093C" w:rsidRPr="00675496">
        <w:rPr>
          <w:rFonts w:ascii="Times New Roman" w:hAnsi="Times New Roman" w:cs="Times New Roman"/>
          <w:sz w:val="24"/>
          <w:szCs w:val="24"/>
        </w:rPr>
        <w:t>elis, t</w:t>
      </w:r>
      <w:r w:rsidR="00F54534" w:rsidRPr="00675496">
        <w:rPr>
          <w:rFonts w:ascii="Times New Roman" w:hAnsi="Times New Roman" w:cs="Times New Roman"/>
          <w:sz w:val="24"/>
          <w:szCs w:val="24"/>
        </w:rPr>
        <w:t xml:space="preserve">rumpasis pavadinimas – </w:t>
      </w:r>
      <w:r w:rsidR="006F1929" w:rsidRPr="00675496">
        <w:rPr>
          <w:rFonts w:ascii="Times New Roman" w:hAnsi="Times New Roman" w:cs="Times New Roman"/>
          <w:sz w:val="24"/>
          <w:szCs w:val="24"/>
        </w:rPr>
        <w:t>Ylakių vaikų lopšelis-darželis</w:t>
      </w:r>
      <w:r w:rsidR="00A410D5" w:rsidRPr="00675496">
        <w:rPr>
          <w:rFonts w:ascii="Times New Roman" w:hAnsi="Times New Roman" w:cs="Times New Roman"/>
          <w:sz w:val="24"/>
          <w:szCs w:val="24"/>
        </w:rPr>
        <w:t>.</w:t>
      </w:r>
      <w:r w:rsidR="00A133F8" w:rsidRPr="00675496">
        <w:rPr>
          <w:rFonts w:ascii="Times New Roman" w:hAnsi="Times New Roman" w:cs="Times New Roman"/>
          <w:sz w:val="24"/>
          <w:szCs w:val="24"/>
        </w:rPr>
        <w:t xml:space="preserve"> </w:t>
      </w:r>
    </w:p>
    <w:p w14:paraId="1EBED7CF" w14:textId="77777777" w:rsidR="00D957A9" w:rsidRPr="00675496"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 xml:space="preserve">3. </w:t>
      </w:r>
      <w:r w:rsidR="005607BA">
        <w:rPr>
          <w:rFonts w:ascii="Times New Roman" w:hAnsi="Times New Roman" w:cs="Times New Roman"/>
          <w:sz w:val="24"/>
          <w:szCs w:val="24"/>
        </w:rPr>
        <w:t>Lopšelis-darželis</w:t>
      </w:r>
      <w:r w:rsidR="00E02333" w:rsidRPr="00B10056">
        <w:rPr>
          <w:rFonts w:ascii="Times New Roman" w:hAnsi="Times New Roman" w:cs="Times New Roman"/>
          <w:sz w:val="24"/>
          <w:szCs w:val="24"/>
        </w:rPr>
        <w:t xml:space="preserve"> </w:t>
      </w:r>
      <w:r w:rsidR="00A410D5" w:rsidRPr="00B10056">
        <w:rPr>
          <w:rFonts w:ascii="Times New Roman" w:hAnsi="Times New Roman" w:cs="Times New Roman"/>
          <w:sz w:val="24"/>
          <w:szCs w:val="24"/>
        </w:rPr>
        <w:t>įregistruota</w:t>
      </w:r>
      <w:r w:rsidR="005607BA">
        <w:rPr>
          <w:rFonts w:ascii="Times New Roman" w:hAnsi="Times New Roman" w:cs="Times New Roman"/>
          <w:sz w:val="24"/>
          <w:szCs w:val="24"/>
        </w:rPr>
        <w:t>s</w:t>
      </w:r>
      <w:r w:rsidR="00784B51" w:rsidRPr="00B10056">
        <w:rPr>
          <w:rFonts w:ascii="Times New Roman" w:hAnsi="Times New Roman" w:cs="Times New Roman"/>
          <w:sz w:val="24"/>
          <w:szCs w:val="24"/>
        </w:rPr>
        <w:t xml:space="preserve"> Jurid</w:t>
      </w:r>
      <w:r w:rsidR="00A133F8" w:rsidRPr="00B10056">
        <w:rPr>
          <w:rFonts w:ascii="Times New Roman" w:hAnsi="Times New Roman" w:cs="Times New Roman"/>
          <w:sz w:val="24"/>
          <w:szCs w:val="24"/>
        </w:rPr>
        <w:t>inių asmenų registre,</w:t>
      </w:r>
      <w:r w:rsidR="00243393" w:rsidRPr="00B10056">
        <w:rPr>
          <w:rFonts w:ascii="Times New Roman" w:hAnsi="Times New Roman" w:cs="Times New Roman"/>
          <w:sz w:val="24"/>
          <w:szCs w:val="24"/>
        </w:rPr>
        <w:t xml:space="preserve"> </w:t>
      </w:r>
      <w:r w:rsidR="00E479C6" w:rsidRPr="00B10056">
        <w:rPr>
          <w:rFonts w:ascii="Times New Roman" w:hAnsi="Times New Roman" w:cs="Times New Roman"/>
          <w:sz w:val="24"/>
          <w:szCs w:val="24"/>
        </w:rPr>
        <w:t xml:space="preserve">juridinio asmens </w:t>
      </w:r>
      <w:r w:rsidR="00243393" w:rsidRPr="00B10056">
        <w:rPr>
          <w:rFonts w:ascii="Times New Roman" w:hAnsi="Times New Roman" w:cs="Times New Roman"/>
          <w:sz w:val="24"/>
          <w:szCs w:val="24"/>
        </w:rPr>
        <w:t>kodas 190892137</w:t>
      </w:r>
      <w:r w:rsidR="00243393" w:rsidRPr="00675496">
        <w:rPr>
          <w:rFonts w:ascii="Times New Roman" w:hAnsi="Times New Roman" w:cs="Times New Roman"/>
          <w:sz w:val="24"/>
          <w:szCs w:val="24"/>
        </w:rPr>
        <w:t>.</w:t>
      </w:r>
    </w:p>
    <w:p w14:paraId="1A69F2EC" w14:textId="75AC2BCB" w:rsidR="00D957A9" w:rsidRPr="00675496"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4. </w:t>
      </w:r>
      <w:r w:rsidR="005060CE" w:rsidRPr="00675496">
        <w:rPr>
          <w:rFonts w:ascii="Times New Roman" w:hAnsi="Times New Roman" w:cs="Times New Roman"/>
          <w:sz w:val="24"/>
          <w:szCs w:val="24"/>
        </w:rPr>
        <w:t>Lopšelio</w:t>
      </w:r>
      <w:r w:rsidR="00AF46DE">
        <w:rPr>
          <w:rFonts w:ascii="Times New Roman" w:hAnsi="Times New Roman" w:cs="Times New Roman"/>
          <w:sz w:val="24"/>
          <w:szCs w:val="24"/>
        </w:rPr>
        <w:t>-</w:t>
      </w:r>
      <w:r w:rsidR="005060CE" w:rsidRPr="00675496">
        <w:rPr>
          <w:rFonts w:ascii="Times New Roman" w:hAnsi="Times New Roman" w:cs="Times New Roman"/>
          <w:sz w:val="24"/>
          <w:szCs w:val="24"/>
        </w:rPr>
        <w:t>darželio įsteigimo data – 1998 m. sausio 10 d.</w:t>
      </w:r>
    </w:p>
    <w:p w14:paraId="6D990F97" w14:textId="77777777" w:rsidR="00D957A9" w:rsidRPr="00675496"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5. </w:t>
      </w:r>
      <w:r w:rsidR="00A22902" w:rsidRPr="00675496">
        <w:rPr>
          <w:rFonts w:ascii="Times New Roman" w:hAnsi="Times New Roman" w:cs="Times New Roman"/>
          <w:sz w:val="24"/>
          <w:szCs w:val="24"/>
        </w:rPr>
        <w:t>T</w:t>
      </w:r>
      <w:r w:rsidR="001760EC" w:rsidRPr="00675496">
        <w:rPr>
          <w:rFonts w:ascii="Times New Roman" w:hAnsi="Times New Roman" w:cs="Times New Roman"/>
          <w:sz w:val="24"/>
          <w:szCs w:val="24"/>
        </w:rPr>
        <w:t>eisinė</w:t>
      </w:r>
      <w:r w:rsidR="00E479C6" w:rsidRPr="00675496">
        <w:rPr>
          <w:rFonts w:ascii="Times New Roman" w:hAnsi="Times New Roman" w:cs="Times New Roman"/>
          <w:sz w:val="24"/>
          <w:szCs w:val="24"/>
        </w:rPr>
        <w:t xml:space="preserve"> </w:t>
      </w:r>
      <w:r w:rsidR="006A3618" w:rsidRPr="00675496">
        <w:rPr>
          <w:rFonts w:ascii="Times New Roman" w:hAnsi="Times New Roman" w:cs="Times New Roman"/>
          <w:sz w:val="24"/>
          <w:szCs w:val="24"/>
        </w:rPr>
        <w:t>forma – biudžetinė įstaiga.</w:t>
      </w:r>
    </w:p>
    <w:p w14:paraId="23F7F51D" w14:textId="77777777" w:rsidR="00D957A9" w:rsidRPr="00675496"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6. </w:t>
      </w:r>
      <w:r w:rsidR="001760EC" w:rsidRPr="00675496">
        <w:rPr>
          <w:rFonts w:ascii="Times New Roman" w:hAnsi="Times New Roman" w:cs="Times New Roman"/>
          <w:sz w:val="24"/>
          <w:szCs w:val="24"/>
        </w:rPr>
        <w:t>P</w:t>
      </w:r>
      <w:r w:rsidR="004C4DE7" w:rsidRPr="00675496">
        <w:rPr>
          <w:rFonts w:ascii="Times New Roman" w:hAnsi="Times New Roman" w:cs="Times New Roman"/>
          <w:sz w:val="24"/>
          <w:szCs w:val="24"/>
        </w:rPr>
        <w:t>riklausomybė</w:t>
      </w:r>
      <w:r w:rsidR="00997095" w:rsidRPr="00675496">
        <w:rPr>
          <w:rFonts w:ascii="Times New Roman" w:hAnsi="Times New Roman" w:cs="Times New Roman"/>
          <w:sz w:val="24"/>
          <w:szCs w:val="24"/>
        </w:rPr>
        <w:t xml:space="preserve"> </w:t>
      </w:r>
      <w:r w:rsidR="004C4DE7" w:rsidRPr="00675496">
        <w:rPr>
          <w:rFonts w:ascii="Times New Roman" w:hAnsi="Times New Roman" w:cs="Times New Roman"/>
          <w:sz w:val="24"/>
          <w:szCs w:val="24"/>
        </w:rPr>
        <w:t>–</w:t>
      </w:r>
      <w:r w:rsidR="001760EC" w:rsidRPr="00675496">
        <w:rPr>
          <w:rFonts w:ascii="Times New Roman" w:hAnsi="Times New Roman" w:cs="Times New Roman"/>
          <w:sz w:val="24"/>
          <w:szCs w:val="24"/>
        </w:rPr>
        <w:t xml:space="preserve"> savivaldybės mokykla.</w:t>
      </w:r>
    </w:p>
    <w:p w14:paraId="7A832AAE" w14:textId="2BF3604E" w:rsidR="00D957A9" w:rsidRPr="00675496"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7. </w:t>
      </w:r>
      <w:r w:rsidR="006F5566" w:rsidRPr="00675496">
        <w:rPr>
          <w:rFonts w:ascii="Times New Roman" w:hAnsi="Times New Roman" w:cs="Times New Roman"/>
          <w:sz w:val="24"/>
          <w:szCs w:val="24"/>
        </w:rPr>
        <w:t>Lopšelio-darželio savinink</w:t>
      </w:r>
      <w:r w:rsidR="00BE6F76" w:rsidRPr="00675496">
        <w:rPr>
          <w:rFonts w:ascii="Times New Roman" w:hAnsi="Times New Roman" w:cs="Times New Roman"/>
          <w:sz w:val="24"/>
          <w:szCs w:val="24"/>
        </w:rPr>
        <w:t>as</w:t>
      </w:r>
      <w:r w:rsidR="00784B51" w:rsidRPr="00675496">
        <w:rPr>
          <w:rFonts w:ascii="Times New Roman" w:hAnsi="Times New Roman" w:cs="Times New Roman"/>
          <w:sz w:val="24"/>
          <w:szCs w:val="24"/>
        </w:rPr>
        <w:t xml:space="preserve"> – Skuodo rajono s</w:t>
      </w:r>
      <w:r w:rsidR="006F5566" w:rsidRPr="00675496">
        <w:rPr>
          <w:rFonts w:ascii="Times New Roman" w:hAnsi="Times New Roman" w:cs="Times New Roman"/>
          <w:sz w:val="24"/>
          <w:szCs w:val="24"/>
        </w:rPr>
        <w:t>avivaldybė</w:t>
      </w:r>
      <w:r w:rsidR="00784B51" w:rsidRPr="00675496">
        <w:rPr>
          <w:rFonts w:ascii="Times New Roman" w:hAnsi="Times New Roman" w:cs="Times New Roman"/>
          <w:sz w:val="24"/>
          <w:szCs w:val="24"/>
        </w:rPr>
        <w:t>, identifik</w:t>
      </w:r>
      <w:r w:rsidR="006F5566" w:rsidRPr="00675496">
        <w:rPr>
          <w:rFonts w:ascii="Times New Roman" w:hAnsi="Times New Roman" w:cs="Times New Roman"/>
          <w:sz w:val="24"/>
          <w:szCs w:val="24"/>
        </w:rPr>
        <w:t xml:space="preserve">avimo kodas 188751834, </w:t>
      </w:r>
      <w:r w:rsidR="00784B51" w:rsidRPr="00675496">
        <w:rPr>
          <w:rFonts w:ascii="Times New Roman" w:hAnsi="Times New Roman" w:cs="Times New Roman"/>
          <w:sz w:val="24"/>
          <w:szCs w:val="24"/>
        </w:rPr>
        <w:t>Vilniaus g. 13, LT-98112 Skuodas.</w:t>
      </w:r>
    </w:p>
    <w:p w14:paraId="15094A8D" w14:textId="26BEBE0E" w:rsidR="002A5866" w:rsidRPr="00675496" w:rsidRDefault="00D957A9"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8. </w:t>
      </w:r>
      <w:r w:rsidR="006D6A35" w:rsidRPr="00675496">
        <w:rPr>
          <w:rFonts w:ascii="Times New Roman" w:hAnsi="Times New Roman" w:cs="Times New Roman"/>
          <w:sz w:val="24"/>
          <w:szCs w:val="24"/>
        </w:rPr>
        <w:t>S</w:t>
      </w:r>
      <w:r w:rsidR="00B32DBE" w:rsidRPr="00675496">
        <w:rPr>
          <w:rFonts w:ascii="Times New Roman" w:hAnsi="Times New Roman" w:cs="Times New Roman"/>
          <w:sz w:val="24"/>
          <w:szCs w:val="24"/>
        </w:rPr>
        <w:t>avininko teises ir pareigas įgyvendina S</w:t>
      </w:r>
      <w:r w:rsidR="006F5566" w:rsidRPr="00675496">
        <w:rPr>
          <w:rFonts w:ascii="Times New Roman" w:hAnsi="Times New Roman" w:cs="Times New Roman"/>
          <w:sz w:val="24"/>
          <w:szCs w:val="24"/>
        </w:rPr>
        <w:t>kuodo rajono s</w:t>
      </w:r>
      <w:r w:rsidR="00B32DBE" w:rsidRPr="00675496">
        <w:rPr>
          <w:rFonts w:ascii="Times New Roman" w:hAnsi="Times New Roman" w:cs="Times New Roman"/>
          <w:sz w:val="24"/>
          <w:szCs w:val="24"/>
        </w:rPr>
        <w:t>avivaldy</w:t>
      </w:r>
      <w:r w:rsidR="00761F2B" w:rsidRPr="00675496">
        <w:rPr>
          <w:rFonts w:ascii="Times New Roman" w:hAnsi="Times New Roman" w:cs="Times New Roman"/>
          <w:sz w:val="24"/>
          <w:szCs w:val="24"/>
        </w:rPr>
        <w:t>bės meras</w:t>
      </w:r>
      <w:r w:rsidR="006F5566" w:rsidRPr="00675496">
        <w:rPr>
          <w:rFonts w:ascii="Times New Roman" w:hAnsi="Times New Roman" w:cs="Times New Roman"/>
          <w:sz w:val="24"/>
          <w:szCs w:val="24"/>
        </w:rPr>
        <w:t>, išskyrus tas S</w:t>
      </w:r>
      <w:r w:rsidR="00B32DBE" w:rsidRPr="00675496">
        <w:rPr>
          <w:rFonts w:ascii="Times New Roman" w:hAnsi="Times New Roman" w:cs="Times New Roman"/>
          <w:sz w:val="24"/>
          <w:szCs w:val="24"/>
        </w:rPr>
        <w:t>avininko teises ir pareigas, kurios yra pri</w:t>
      </w:r>
      <w:r w:rsidR="007D0C98" w:rsidRPr="00675496">
        <w:rPr>
          <w:rFonts w:ascii="Times New Roman" w:hAnsi="Times New Roman" w:cs="Times New Roman"/>
          <w:sz w:val="24"/>
          <w:szCs w:val="24"/>
        </w:rPr>
        <w:t>skirtos išimtinei</w:t>
      </w:r>
      <w:r w:rsidR="00B32DBE" w:rsidRPr="00675496">
        <w:rPr>
          <w:rFonts w:ascii="Times New Roman" w:hAnsi="Times New Roman" w:cs="Times New Roman"/>
          <w:sz w:val="24"/>
          <w:szCs w:val="24"/>
        </w:rPr>
        <w:t xml:space="preserve"> </w:t>
      </w:r>
      <w:r w:rsidR="006D6A35" w:rsidRPr="00675496">
        <w:rPr>
          <w:rFonts w:ascii="Times New Roman" w:hAnsi="Times New Roman" w:cs="Times New Roman"/>
          <w:sz w:val="24"/>
          <w:szCs w:val="24"/>
        </w:rPr>
        <w:t>Skuodo rajono s</w:t>
      </w:r>
      <w:r w:rsidR="00B32DBE" w:rsidRPr="00675496">
        <w:rPr>
          <w:rFonts w:ascii="Times New Roman" w:hAnsi="Times New Roman" w:cs="Times New Roman"/>
          <w:sz w:val="24"/>
          <w:szCs w:val="24"/>
        </w:rPr>
        <w:t>avivaldybės tarybos kompetencijai</w:t>
      </w:r>
      <w:r w:rsidR="007D0C98" w:rsidRPr="00675496">
        <w:rPr>
          <w:rFonts w:ascii="Times New Roman" w:hAnsi="Times New Roman" w:cs="Times New Roman"/>
          <w:sz w:val="24"/>
          <w:szCs w:val="24"/>
        </w:rPr>
        <w:t xml:space="preserve">. </w:t>
      </w:r>
    </w:p>
    <w:p w14:paraId="207DC816" w14:textId="77777777" w:rsidR="00D957A9" w:rsidRPr="00675496" w:rsidRDefault="002A5866" w:rsidP="00D957A9">
      <w:pPr>
        <w:pStyle w:val="Sraopastraipa"/>
        <w:tabs>
          <w:tab w:val="left" w:pos="1276"/>
          <w:tab w:val="left" w:pos="1418"/>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9. </w:t>
      </w:r>
      <w:r w:rsidR="006D6A35" w:rsidRPr="00675496">
        <w:rPr>
          <w:rFonts w:ascii="Times New Roman" w:hAnsi="Times New Roman" w:cs="Times New Roman"/>
          <w:sz w:val="24"/>
          <w:szCs w:val="24"/>
        </w:rPr>
        <w:t>Savininko teises ir pareigas įgyvendinančios institucijos kompetenciją nustato Lietuvos Respublikos</w:t>
      </w:r>
      <w:r w:rsidR="007D0C98" w:rsidRPr="00675496">
        <w:rPr>
          <w:rFonts w:ascii="Times New Roman" w:hAnsi="Times New Roman" w:cs="Times New Roman"/>
          <w:sz w:val="24"/>
          <w:szCs w:val="24"/>
        </w:rPr>
        <w:t xml:space="preserve"> biudžetinių įstaigų įstatymas,</w:t>
      </w:r>
      <w:r w:rsidR="007D0C98" w:rsidRPr="00675496">
        <w:t xml:space="preserve"> </w:t>
      </w:r>
      <w:r w:rsidR="007D0C98" w:rsidRPr="00675496">
        <w:rPr>
          <w:rFonts w:ascii="Times New Roman" w:hAnsi="Times New Roman" w:cs="Times New Roman"/>
          <w:sz w:val="24"/>
          <w:szCs w:val="24"/>
        </w:rPr>
        <w:t xml:space="preserve">Lietuvos Respublikos vietos savivaldos įstatymas. </w:t>
      </w:r>
    </w:p>
    <w:p w14:paraId="1471A4B3" w14:textId="7E8DE225" w:rsidR="00264E90" w:rsidRPr="00675496" w:rsidRDefault="007E01EF" w:rsidP="007E01EF">
      <w:pPr>
        <w:pStyle w:val="Sraopastraipa"/>
        <w:tabs>
          <w:tab w:val="left" w:pos="1276"/>
          <w:tab w:val="left" w:pos="1418"/>
          <w:tab w:val="left" w:pos="1701"/>
        </w:tabs>
        <w:autoSpaceDE w:val="0"/>
        <w:autoSpaceDN w:val="0"/>
        <w:adjustRightInd w:val="0"/>
        <w:spacing w:after="0"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10. </w:t>
      </w:r>
      <w:r w:rsidR="002A5866" w:rsidRPr="00675496">
        <w:rPr>
          <w:rFonts w:ascii="Times New Roman" w:hAnsi="Times New Roman" w:cs="Times New Roman"/>
          <w:sz w:val="24"/>
          <w:szCs w:val="24"/>
        </w:rPr>
        <w:t>Buveinės adresas</w:t>
      </w:r>
      <w:r w:rsidR="00AF46DE">
        <w:rPr>
          <w:rFonts w:ascii="Times New Roman" w:hAnsi="Times New Roman" w:cs="Times New Roman"/>
          <w:sz w:val="24"/>
          <w:szCs w:val="24"/>
        </w:rPr>
        <w:t>:</w:t>
      </w:r>
      <w:r w:rsidR="002A5866" w:rsidRPr="00675496">
        <w:rPr>
          <w:rFonts w:ascii="Times New Roman" w:hAnsi="Times New Roman" w:cs="Times New Roman"/>
          <w:sz w:val="24"/>
          <w:szCs w:val="24"/>
        </w:rPr>
        <w:t xml:space="preserve"> Sedos g. 3, Ylakiai, LT-98353 Skuodo r.</w:t>
      </w:r>
      <w:r w:rsidR="00B84F78" w:rsidRPr="00675496">
        <w:rPr>
          <w:rFonts w:ascii="Times New Roman" w:hAnsi="Times New Roman" w:cs="Times New Roman"/>
          <w:sz w:val="24"/>
          <w:szCs w:val="24"/>
        </w:rPr>
        <w:t xml:space="preserve"> sav.</w:t>
      </w:r>
    </w:p>
    <w:p w14:paraId="66C81D0C" w14:textId="77777777" w:rsidR="007E01EF" w:rsidRPr="00675496" w:rsidRDefault="007E01EF" w:rsidP="007E01EF">
      <w:pPr>
        <w:pStyle w:val="Sraopastraipa"/>
        <w:tabs>
          <w:tab w:val="left" w:pos="1276"/>
        </w:tabs>
        <w:spacing w:line="240" w:lineRule="auto"/>
        <w:ind w:left="1134"/>
        <w:jc w:val="both"/>
        <w:rPr>
          <w:rFonts w:ascii="Times New Roman" w:hAnsi="Times New Roman" w:cs="Times New Roman"/>
          <w:strike/>
          <w:sz w:val="24"/>
          <w:szCs w:val="24"/>
        </w:rPr>
      </w:pPr>
      <w:r w:rsidRPr="00675496">
        <w:rPr>
          <w:rFonts w:ascii="Times New Roman" w:hAnsi="Times New Roman" w:cs="Times New Roman"/>
          <w:sz w:val="24"/>
          <w:szCs w:val="24"/>
        </w:rPr>
        <w:t>11.</w:t>
      </w:r>
      <w:r w:rsidR="00115D64" w:rsidRPr="00675496">
        <w:rPr>
          <w:rFonts w:ascii="Times New Roman" w:hAnsi="Times New Roman" w:cs="Times New Roman"/>
          <w:sz w:val="24"/>
          <w:szCs w:val="24"/>
        </w:rPr>
        <w:t xml:space="preserve"> </w:t>
      </w:r>
      <w:r w:rsidR="002A5866" w:rsidRPr="00675496">
        <w:rPr>
          <w:rFonts w:ascii="Times New Roman" w:hAnsi="Times New Roman" w:cs="Times New Roman"/>
          <w:sz w:val="24"/>
          <w:szCs w:val="24"/>
        </w:rPr>
        <w:t xml:space="preserve">Viešų pranešimų šaltinis – </w:t>
      </w:r>
      <w:hyperlink r:id="rId8" w:history="1">
        <w:r w:rsidR="002A5866" w:rsidRPr="00675496">
          <w:rPr>
            <w:rStyle w:val="Hipersaitas"/>
            <w:rFonts w:ascii="Times New Roman" w:hAnsi="Times New Roman" w:cs="Times New Roman"/>
            <w:color w:val="auto"/>
            <w:sz w:val="24"/>
            <w:szCs w:val="24"/>
            <w:u w:val="none"/>
          </w:rPr>
          <w:t>www.ylakiudarzelis.lt</w:t>
        </w:r>
      </w:hyperlink>
    </w:p>
    <w:p w14:paraId="260F5424" w14:textId="77777777" w:rsidR="00264E90" w:rsidRPr="00675496" w:rsidRDefault="00612D55" w:rsidP="007E01EF">
      <w:pPr>
        <w:pStyle w:val="Sraopastraipa"/>
        <w:tabs>
          <w:tab w:val="left" w:pos="1276"/>
        </w:tabs>
        <w:spacing w:line="240" w:lineRule="auto"/>
        <w:ind w:left="1134"/>
        <w:jc w:val="both"/>
        <w:rPr>
          <w:rFonts w:ascii="Times New Roman" w:hAnsi="Times New Roman" w:cs="Times New Roman"/>
          <w:sz w:val="24"/>
          <w:szCs w:val="24"/>
        </w:rPr>
      </w:pPr>
      <w:r w:rsidRPr="00675496">
        <w:rPr>
          <w:rFonts w:ascii="Times New Roman" w:hAnsi="Times New Roman" w:cs="Times New Roman"/>
          <w:sz w:val="24"/>
          <w:szCs w:val="24"/>
        </w:rPr>
        <w:t xml:space="preserve">12. </w:t>
      </w:r>
      <w:r w:rsidR="002A5866" w:rsidRPr="00675496">
        <w:rPr>
          <w:rFonts w:ascii="Times New Roman" w:hAnsi="Times New Roman" w:cs="Times New Roman"/>
          <w:sz w:val="24"/>
          <w:szCs w:val="24"/>
        </w:rPr>
        <w:t>Mokyklų grupė – ikimokyklinio ugdymo mokykla.</w:t>
      </w:r>
    </w:p>
    <w:p w14:paraId="351BA971" w14:textId="77777777" w:rsidR="007E01EF" w:rsidRPr="00675496" w:rsidRDefault="007E01EF" w:rsidP="007E01EF">
      <w:pPr>
        <w:pStyle w:val="Sraopastraipa"/>
        <w:tabs>
          <w:tab w:val="left" w:pos="1276"/>
        </w:tabs>
        <w:spacing w:line="240" w:lineRule="auto"/>
        <w:ind w:left="1134"/>
        <w:jc w:val="both"/>
        <w:rPr>
          <w:rFonts w:ascii="Times New Roman" w:hAnsi="Times New Roman" w:cs="Times New Roman"/>
          <w:sz w:val="24"/>
          <w:szCs w:val="24"/>
        </w:rPr>
      </w:pPr>
      <w:r w:rsidRPr="00675496">
        <w:rPr>
          <w:rFonts w:ascii="Times New Roman" w:hAnsi="Times New Roman" w:cs="Times New Roman"/>
          <w:sz w:val="24"/>
          <w:szCs w:val="24"/>
        </w:rPr>
        <w:t xml:space="preserve">13. </w:t>
      </w:r>
      <w:r w:rsidR="002A5866" w:rsidRPr="00675496">
        <w:rPr>
          <w:rFonts w:ascii="Times New Roman" w:hAnsi="Times New Roman" w:cs="Times New Roman"/>
          <w:sz w:val="24"/>
          <w:szCs w:val="24"/>
        </w:rPr>
        <w:t>Pagrindinė paskirtis – ikimokyklinio ugdymo grupės mokykla lopšelis-darželis.</w:t>
      </w:r>
    </w:p>
    <w:p w14:paraId="01402F05" w14:textId="77777777" w:rsidR="00612D55" w:rsidRPr="00675496" w:rsidRDefault="007E01EF" w:rsidP="00612D55">
      <w:pPr>
        <w:pStyle w:val="Sraopastraipa"/>
        <w:tabs>
          <w:tab w:val="left" w:pos="1276"/>
        </w:tabs>
        <w:spacing w:line="240" w:lineRule="auto"/>
        <w:ind w:left="1134"/>
        <w:jc w:val="both"/>
        <w:rPr>
          <w:rFonts w:ascii="Times New Roman" w:hAnsi="Times New Roman" w:cs="Times New Roman"/>
          <w:sz w:val="24"/>
          <w:szCs w:val="24"/>
        </w:rPr>
      </w:pPr>
      <w:r w:rsidRPr="00675496">
        <w:rPr>
          <w:rFonts w:ascii="Times New Roman" w:hAnsi="Times New Roman" w:cs="Times New Roman"/>
          <w:sz w:val="24"/>
          <w:szCs w:val="24"/>
        </w:rPr>
        <w:t xml:space="preserve">14. </w:t>
      </w:r>
      <w:r w:rsidR="00353D14" w:rsidRPr="00675496">
        <w:rPr>
          <w:rFonts w:ascii="Times New Roman" w:hAnsi="Times New Roman" w:cs="Times New Roman"/>
          <w:sz w:val="24"/>
          <w:szCs w:val="24"/>
        </w:rPr>
        <w:t>Mokymo</w:t>
      </w:r>
      <w:r w:rsidR="00381E1B" w:rsidRPr="00675496">
        <w:rPr>
          <w:rFonts w:ascii="Times New Roman" w:hAnsi="Times New Roman" w:cs="Times New Roman"/>
          <w:sz w:val="24"/>
          <w:szCs w:val="24"/>
        </w:rPr>
        <w:t xml:space="preserve"> kalba – lietuvių.</w:t>
      </w:r>
    </w:p>
    <w:p w14:paraId="16587390" w14:textId="77777777" w:rsidR="00612D55" w:rsidRPr="00675496" w:rsidRDefault="00612D55" w:rsidP="00612D55">
      <w:pPr>
        <w:pStyle w:val="Sraopastraipa"/>
        <w:tabs>
          <w:tab w:val="left" w:pos="1276"/>
        </w:tabs>
        <w:spacing w:line="240" w:lineRule="auto"/>
        <w:ind w:left="1134"/>
        <w:jc w:val="both"/>
        <w:rPr>
          <w:rFonts w:ascii="Times New Roman" w:hAnsi="Times New Roman" w:cs="Times New Roman"/>
          <w:sz w:val="24"/>
          <w:szCs w:val="24"/>
        </w:rPr>
      </w:pPr>
      <w:r w:rsidRPr="00675496">
        <w:rPr>
          <w:rFonts w:ascii="Times New Roman" w:hAnsi="Times New Roman" w:cs="Times New Roman"/>
          <w:sz w:val="24"/>
          <w:szCs w:val="24"/>
        </w:rPr>
        <w:t xml:space="preserve">15. </w:t>
      </w:r>
      <w:r w:rsidR="00353D14" w:rsidRPr="00675496">
        <w:rPr>
          <w:rFonts w:ascii="Times New Roman" w:hAnsi="Times New Roman" w:cs="Times New Roman"/>
          <w:sz w:val="24"/>
          <w:szCs w:val="24"/>
        </w:rPr>
        <w:t>Mokymosi</w:t>
      </w:r>
      <w:r w:rsidR="00D6215D" w:rsidRPr="00675496">
        <w:rPr>
          <w:rFonts w:ascii="Times New Roman" w:hAnsi="Times New Roman" w:cs="Times New Roman"/>
          <w:sz w:val="24"/>
          <w:szCs w:val="24"/>
        </w:rPr>
        <w:t xml:space="preserve"> forma – grupinio mokymosi.</w:t>
      </w:r>
    </w:p>
    <w:p w14:paraId="5A561D40" w14:textId="77777777" w:rsidR="00612D55" w:rsidRPr="00675496" w:rsidRDefault="00612D55" w:rsidP="009B3B5C">
      <w:pPr>
        <w:pStyle w:val="Sraopastraipa"/>
        <w:tabs>
          <w:tab w:val="left" w:pos="1276"/>
        </w:tabs>
        <w:spacing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16. </w:t>
      </w:r>
      <w:r w:rsidR="00D6215D" w:rsidRPr="00675496">
        <w:rPr>
          <w:rFonts w:ascii="Times New Roman" w:hAnsi="Times New Roman" w:cs="Times New Roman"/>
          <w:sz w:val="24"/>
          <w:szCs w:val="24"/>
        </w:rPr>
        <w:t>Mokymo (ugdymo) proceso</w:t>
      </w:r>
      <w:r w:rsidR="000501B3" w:rsidRPr="00675496">
        <w:rPr>
          <w:rFonts w:ascii="Times New Roman" w:hAnsi="Times New Roman" w:cs="Times New Roman"/>
          <w:sz w:val="24"/>
          <w:szCs w:val="24"/>
        </w:rPr>
        <w:t xml:space="preserve"> organizavimo būdai – kasdieni</w:t>
      </w:r>
      <w:r w:rsidR="00BE0162" w:rsidRPr="00675496">
        <w:rPr>
          <w:rFonts w:ascii="Times New Roman" w:hAnsi="Times New Roman" w:cs="Times New Roman"/>
          <w:sz w:val="24"/>
          <w:szCs w:val="24"/>
        </w:rPr>
        <w:t>s</w:t>
      </w:r>
      <w:r w:rsidR="000501B3" w:rsidRPr="00675496">
        <w:rPr>
          <w:rFonts w:ascii="Times New Roman" w:hAnsi="Times New Roman" w:cs="Times New Roman"/>
          <w:sz w:val="24"/>
          <w:szCs w:val="24"/>
        </w:rPr>
        <w:t xml:space="preserve"> ir (ar) nuotolini</w:t>
      </w:r>
      <w:r w:rsidR="00BE0162" w:rsidRPr="00675496">
        <w:rPr>
          <w:rFonts w:ascii="Times New Roman" w:hAnsi="Times New Roman" w:cs="Times New Roman"/>
          <w:sz w:val="24"/>
          <w:szCs w:val="24"/>
        </w:rPr>
        <w:t>s</w:t>
      </w:r>
      <w:r w:rsidR="000501B3" w:rsidRPr="00675496">
        <w:rPr>
          <w:rFonts w:ascii="Times New Roman" w:hAnsi="Times New Roman" w:cs="Times New Roman"/>
          <w:sz w:val="24"/>
          <w:szCs w:val="24"/>
        </w:rPr>
        <w:t>.</w:t>
      </w:r>
    </w:p>
    <w:p w14:paraId="34ACFF99" w14:textId="77777777" w:rsidR="00612D55" w:rsidRPr="00675496" w:rsidRDefault="00612D55" w:rsidP="00612D55">
      <w:pPr>
        <w:pStyle w:val="Sraopastraipa"/>
        <w:tabs>
          <w:tab w:val="left" w:pos="1276"/>
        </w:tabs>
        <w:spacing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17. </w:t>
      </w:r>
      <w:r w:rsidR="00925778" w:rsidRPr="00675496">
        <w:rPr>
          <w:rFonts w:ascii="Times New Roman" w:hAnsi="Times New Roman" w:cs="Times New Roman"/>
          <w:sz w:val="24"/>
          <w:szCs w:val="24"/>
        </w:rPr>
        <w:t>Vykdomos švietimo programos:</w:t>
      </w:r>
      <w:r w:rsidR="00697385" w:rsidRPr="00675496">
        <w:rPr>
          <w:rFonts w:ascii="Times New Roman" w:eastAsia="Times New Roman" w:hAnsi="Times New Roman" w:cs="Times New Roman"/>
          <w:sz w:val="24"/>
          <w:szCs w:val="24"/>
          <w:lang w:eastAsia="ru-RU"/>
        </w:rPr>
        <w:t xml:space="preserve"> </w:t>
      </w:r>
      <w:r w:rsidR="00697385" w:rsidRPr="00675496">
        <w:rPr>
          <w:rFonts w:ascii="Times New Roman" w:hAnsi="Times New Roman" w:cs="Times New Roman"/>
          <w:sz w:val="24"/>
          <w:szCs w:val="24"/>
        </w:rPr>
        <w:t>ikimokyklinio ugdymo, priešmokyklinio ugdymo</w:t>
      </w:r>
      <w:r w:rsidRPr="00675496">
        <w:rPr>
          <w:rFonts w:ascii="Times New Roman" w:hAnsi="Times New Roman" w:cs="Times New Roman"/>
          <w:sz w:val="24"/>
          <w:szCs w:val="24"/>
        </w:rPr>
        <w:t>, neformaliojo vaikų švietimo.</w:t>
      </w:r>
    </w:p>
    <w:p w14:paraId="6BD65C8F" w14:textId="77777777" w:rsidR="000959A1" w:rsidRPr="00675496" w:rsidRDefault="00612D55" w:rsidP="00612D55">
      <w:pPr>
        <w:pStyle w:val="Sraopastraipa"/>
        <w:tabs>
          <w:tab w:val="left" w:pos="1276"/>
        </w:tabs>
        <w:spacing w:line="240" w:lineRule="auto"/>
        <w:ind w:left="0" w:firstLine="1134"/>
        <w:jc w:val="both"/>
        <w:rPr>
          <w:rFonts w:ascii="Times New Roman" w:hAnsi="Times New Roman" w:cs="Times New Roman"/>
          <w:sz w:val="24"/>
          <w:szCs w:val="24"/>
        </w:rPr>
      </w:pPr>
      <w:r w:rsidRPr="00675496">
        <w:rPr>
          <w:rFonts w:ascii="Times New Roman" w:hAnsi="Times New Roman" w:cs="Times New Roman"/>
          <w:sz w:val="24"/>
          <w:szCs w:val="24"/>
        </w:rPr>
        <w:t xml:space="preserve">18. </w:t>
      </w:r>
      <w:r w:rsidR="001336E0" w:rsidRPr="00675496">
        <w:rPr>
          <w:rFonts w:ascii="Times New Roman" w:hAnsi="Times New Roman" w:cs="Times New Roman"/>
          <w:sz w:val="24"/>
          <w:szCs w:val="24"/>
        </w:rPr>
        <w:t>Lopšelis-darželis</w:t>
      </w:r>
      <w:r w:rsidR="00CA500B" w:rsidRPr="00675496">
        <w:rPr>
          <w:rFonts w:ascii="Times New Roman" w:hAnsi="Times New Roman" w:cs="Times New Roman"/>
          <w:sz w:val="24"/>
          <w:szCs w:val="24"/>
        </w:rPr>
        <w:t xml:space="preserve"> yra </w:t>
      </w:r>
      <w:r w:rsidR="000959A1" w:rsidRPr="00675496">
        <w:rPr>
          <w:rFonts w:ascii="Times New Roman" w:hAnsi="Times New Roman" w:cs="Times New Roman"/>
          <w:sz w:val="24"/>
          <w:szCs w:val="24"/>
        </w:rPr>
        <w:t xml:space="preserve">viešasis juridinis asmuo, turintis antspaudą su Skuodo rajono savivaldybės herbu ir savo pavadinimu, atsiskaitomąją ir kitas sąskaitas Lietuvos Respublikoje įregistruotuose bankuose, atributiką, savo veiklą grindžia </w:t>
      </w:r>
      <w:r w:rsidR="00A963CB" w:rsidRPr="00675496">
        <w:rPr>
          <w:rFonts w:ascii="Times New Roman" w:hAnsi="Times New Roman" w:cs="Times New Roman"/>
          <w:sz w:val="24"/>
          <w:szCs w:val="24"/>
        </w:rPr>
        <w:t xml:space="preserve">Vaiko teisių konvencija, </w:t>
      </w:r>
      <w:r w:rsidR="000959A1" w:rsidRPr="00675496">
        <w:rPr>
          <w:rFonts w:ascii="Times New Roman" w:hAnsi="Times New Roman" w:cs="Times New Roman"/>
          <w:sz w:val="24"/>
          <w:szCs w:val="24"/>
        </w:rPr>
        <w:t>Lietuvos Respublikos Konstitucija, Lietuvos Respublikos įstatymais</w:t>
      </w:r>
      <w:r w:rsidR="00A963CB" w:rsidRPr="00675496">
        <w:rPr>
          <w:rFonts w:ascii="Times New Roman" w:hAnsi="Times New Roman" w:cs="Times New Roman"/>
          <w:sz w:val="24"/>
          <w:szCs w:val="24"/>
        </w:rPr>
        <w:t xml:space="preserve"> ir</w:t>
      </w:r>
      <w:r w:rsidR="000959A1" w:rsidRPr="00675496">
        <w:rPr>
          <w:rFonts w:ascii="Times New Roman" w:hAnsi="Times New Roman" w:cs="Times New Roman"/>
          <w:sz w:val="24"/>
          <w:szCs w:val="24"/>
        </w:rPr>
        <w:t xml:space="preserve"> Lietuvos Respublikos Vyriausybės nutarimais</w:t>
      </w:r>
      <w:r w:rsidR="00A963CB" w:rsidRPr="00675496">
        <w:rPr>
          <w:rFonts w:ascii="Times New Roman" w:hAnsi="Times New Roman" w:cs="Times New Roman"/>
          <w:sz w:val="24"/>
          <w:szCs w:val="24"/>
        </w:rPr>
        <w:t xml:space="preserve"> reglamentuojančiais švietimo įstaigų veiklą</w:t>
      </w:r>
      <w:r w:rsidR="000959A1" w:rsidRPr="00675496">
        <w:rPr>
          <w:rFonts w:ascii="Times New Roman" w:hAnsi="Times New Roman" w:cs="Times New Roman"/>
          <w:sz w:val="24"/>
          <w:szCs w:val="24"/>
        </w:rPr>
        <w:t xml:space="preserve">, Lietuvos Respublikos švietimo, mokslo ir sporto ministro įsakymais, Skuodo rajono savivaldybės tarybos sprendimais, </w:t>
      </w:r>
      <w:r w:rsidR="00CB0037" w:rsidRPr="00675496">
        <w:rPr>
          <w:rFonts w:ascii="Times New Roman" w:hAnsi="Times New Roman" w:cs="Times New Roman"/>
          <w:sz w:val="24"/>
          <w:szCs w:val="24"/>
        </w:rPr>
        <w:t>Savivaldybės mero potvarkiais, Skuodo rajono savivaldybės administracijos direktoriaus įsakymais ir šiais Nuostatais.</w:t>
      </w:r>
    </w:p>
    <w:p w14:paraId="2C9DA435" w14:textId="77777777" w:rsidR="00AF46DE" w:rsidRDefault="00AF46DE" w:rsidP="00B10056">
      <w:pPr>
        <w:tabs>
          <w:tab w:val="left" w:pos="3118"/>
          <w:tab w:val="center" w:pos="4986"/>
        </w:tabs>
        <w:spacing w:after="0" w:line="240" w:lineRule="auto"/>
        <w:jc w:val="center"/>
        <w:rPr>
          <w:rFonts w:ascii="Times New Roman" w:hAnsi="Times New Roman" w:cs="Times New Roman"/>
          <w:b/>
          <w:sz w:val="24"/>
          <w:szCs w:val="24"/>
        </w:rPr>
      </w:pPr>
    </w:p>
    <w:p w14:paraId="19A9BAD6" w14:textId="4859AAC1" w:rsidR="008D647D" w:rsidRPr="00B10056" w:rsidRDefault="008D647D" w:rsidP="00B10056">
      <w:pPr>
        <w:tabs>
          <w:tab w:val="left" w:pos="3118"/>
          <w:tab w:val="center" w:pos="4986"/>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lastRenderedPageBreak/>
        <w:t>II SKYRIUS</w:t>
      </w:r>
    </w:p>
    <w:p w14:paraId="1F7151FA" w14:textId="77777777" w:rsidR="00D1595B" w:rsidRPr="00B10056" w:rsidRDefault="00514806" w:rsidP="00B100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LOPŠELIO-DARŽELIO </w:t>
      </w:r>
      <w:r w:rsidR="00F45275" w:rsidRPr="00B10056">
        <w:rPr>
          <w:rFonts w:ascii="Times New Roman" w:hAnsi="Times New Roman" w:cs="Times New Roman"/>
          <w:b/>
          <w:sz w:val="24"/>
          <w:szCs w:val="24"/>
        </w:rPr>
        <w:t>VEIKLOS SRITYS IR RŪŠYS, TIKSLAI</w:t>
      </w:r>
      <w:r w:rsidR="008D647D" w:rsidRPr="00B10056">
        <w:rPr>
          <w:rFonts w:ascii="Times New Roman" w:hAnsi="Times New Roman" w:cs="Times New Roman"/>
          <w:b/>
          <w:sz w:val="24"/>
          <w:szCs w:val="24"/>
        </w:rPr>
        <w:t xml:space="preserve">, </w:t>
      </w:r>
    </w:p>
    <w:p w14:paraId="59629A11" w14:textId="77777777" w:rsidR="00577325" w:rsidRDefault="008D647D" w:rsidP="00577325">
      <w:pPr>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UŽDAVINIAI, FUNKCIJOS</w:t>
      </w:r>
    </w:p>
    <w:p w14:paraId="36BD6B7F" w14:textId="77777777" w:rsidR="00636773" w:rsidRDefault="00636773" w:rsidP="00577325">
      <w:pPr>
        <w:spacing w:after="0" w:line="240" w:lineRule="auto"/>
        <w:jc w:val="center"/>
        <w:rPr>
          <w:rFonts w:ascii="Times New Roman" w:hAnsi="Times New Roman" w:cs="Times New Roman"/>
          <w:b/>
          <w:sz w:val="24"/>
          <w:szCs w:val="24"/>
        </w:rPr>
      </w:pPr>
    </w:p>
    <w:p w14:paraId="1BD1C181" w14:textId="77777777" w:rsidR="00577325" w:rsidRDefault="00577325" w:rsidP="00577325">
      <w:pPr>
        <w:spacing w:after="0" w:line="240" w:lineRule="auto"/>
        <w:ind w:firstLine="1134"/>
        <w:rPr>
          <w:rFonts w:ascii="Times New Roman" w:hAnsi="Times New Roman" w:cs="Times New Roman"/>
          <w:sz w:val="24"/>
          <w:szCs w:val="24"/>
        </w:rPr>
      </w:pPr>
      <w:r w:rsidRPr="00577325">
        <w:rPr>
          <w:rFonts w:ascii="Times New Roman" w:hAnsi="Times New Roman" w:cs="Times New Roman"/>
          <w:sz w:val="24"/>
          <w:szCs w:val="24"/>
        </w:rPr>
        <w:t>19.</w:t>
      </w:r>
      <w:r w:rsidR="00636773">
        <w:rPr>
          <w:rFonts w:ascii="Times New Roman" w:hAnsi="Times New Roman" w:cs="Times New Roman"/>
          <w:b/>
          <w:sz w:val="24"/>
          <w:szCs w:val="24"/>
        </w:rPr>
        <w:t xml:space="preserve"> </w:t>
      </w:r>
      <w:r w:rsidR="00636773" w:rsidRPr="00636773">
        <w:rPr>
          <w:rFonts w:ascii="Times New Roman" w:hAnsi="Times New Roman" w:cs="Times New Roman"/>
          <w:sz w:val="24"/>
          <w:szCs w:val="24"/>
        </w:rPr>
        <w:t>Lopšelio-darželio</w:t>
      </w:r>
      <w:r w:rsidR="009960A4" w:rsidRPr="00636773">
        <w:rPr>
          <w:rFonts w:ascii="Times New Roman" w:hAnsi="Times New Roman" w:cs="Times New Roman"/>
          <w:sz w:val="24"/>
          <w:szCs w:val="24"/>
        </w:rPr>
        <w:t xml:space="preserve"> veiklos</w:t>
      </w:r>
      <w:r w:rsidR="009960A4" w:rsidRPr="00B10056">
        <w:rPr>
          <w:rFonts w:ascii="Times New Roman" w:hAnsi="Times New Roman" w:cs="Times New Roman"/>
          <w:sz w:val="24"/>
          <w:szCs w:val="24"/>
        </w:rPr>
        <w:t xml:space="preserve"> sritis – švietimas</w:t>
      </w:r>
      <w:r w:rsidRPr="00577325">
        <w:rPr>
          <w:rFonts w:ascii="Times New Roman" w:hAnsi="Times New Roman" w:cs="Times New Roman"/>
          <w:sz w:val="24"/>
          <w:szCs w:val="24"/>
        </w:rPr>
        <w:t>.</w:t>
      </w:r>
    </w:p>
    <w:p w14:paraId="58F92796" w14:textId="77777777" w:rsidR="00CE3E22" w:rsidRPr="00577325" w:rsidRDefault="00577325" w:rsidP="00577325">
      <w:pPr>
        <w:spacing w:after="0" w:line="240" w:lineRule="auto"/>
        <w:ind w:firstLine="1134"/>
        <w:rPr>
          <w:rFonts w:ascii="Times New Roman" w:hAnsi="Times New Roman" w:cs="Times New Roman"/>
          <w:b/>
          <w:sz w:val="24"/>
          <w:szCs w:val="24"/>
        </w:rPr>
      </w:pPr>
      <w:r>
        <w:rPr>
          <w:rFonts w:ascii="Times New Roman" w:hAnsi="Times New Roman" w:cs="Times New Roman"/>
          <w:sz w:val="24"/>
          <w:szCs w:val="24"/>
        </w:rPr>
        <w:t>20. P</w:t>
      </w:r>
      <w:r w:rsidR="00264E90" w:rsidRPr="00577325">
        <w:rPr>
          <w:rFonts w:ascii="Times New Roman" w:hAnsi="Times New Roman" w:cs="Times New Roman"/>
          <w:sz w:val="24"/>
          <w:szCs w:val="24"/>
        </w:rPr>
        <w:t>agrindinė veiklos rūš</w:t>
      </w:r>
      <w:r w:rsidR="003E6362" w:rsidRPr="00577325">
        <w:rPr>
          <w:rFonts w:ascii="Times New Roman" w:hAnsi="Times New Roman" w:cs="Times New Roman"/>
          <w:sz w:val="24"/>
          <w:szCs w:val="24"/>
        </w:rPr>
        <w:t>i</w:t>
      </w:r>
      <w:r w:rsidR="009960A4" w:rsidRPr="00577325">
        <w:rPr>
          <w:rFonts w:ascii="Times New Roman" w:hAnsi="Times New Roman" w:cs="Times New Roman"/>
          <w:sz w:val="24"/>
          <w:szCs w:val="24"/>
        </w:rPr>
        <w:t>s – ikimokyklini</w:t>
      </w:r>
      <w:r w:rsidR="00AB1944">
        <w:rPr>
          <w:rFonts w:ascii="Times New Roman" w:hAnsi="Times New Roman" w:cs="Times New Roman"/>
          <w:sz w:val="24"/>
          <w:szCs w:val="24"/>
        </w:rPr>
        <w:t>s</w:t>
      </w:r>
      <w:r w:rsidR="009960A4" w:rsidRPr="00577325">
        <w:rPr>
          <w:rFonts w:ascii="Times New Roman" w:hAnsi="Times New Roman" w:cs="Times New Roman"/>
          <w:sz w:val="24"/>
          <w:szCs w:val="24"/>
        </w:rPr>
        <w:t xml:space="preserve"> ugdymas</w:t>
      </w:r>
      <w:r w:rsidR="003E6362" w:rsidRPr="00577325">
        <w:rPr>
          <w:rFonts w:ascii="Times New Roman" w:hAnsi="Times New Roman" w:cs="Times New Roman"/>
          <w:sz w:val="24"/>
          <w:szCs w:val="24"/>
        </w:rPr>
        <w:t>.</w:t>
      </w:r>
      <w:r w:rsidR="00A11687" w:rsidRPr="00577325">
        <w:rPr>
          <w:rFonts w:ascii="Times New Roman" w:hAnsi="Times New Roman" w:cs="Times New Roman"/>
          <w:sz w:val="24"/>
          <w:szCs w:val="24"/>
        </w:rPr>
        <w:t xml:space="preserve"> </w:t>
      </w:r>
    </w:p>
    <w:p w14:paraId="69708865" w14:textId="77777777" w:rsidR="00CE3E22" w:rsidRPr="00577325" w:rsidRDefault="00577325" w:rsidP="00577325">
      <w:pPr>
        <w:pStyle w:val="Bodytext2"/>
        <w:shd w:val="clear" w:color="auto" w:fill="auto"/>
        <w:tabs>
          <w:tab w:val="left" w:pos="1276"/>
          <w:tab w:val="left" w:pos="1418"/>
        </w:tabs>
        <w:spacing w:line="240" w:lineRule="auto"/>
        <w:ind w:firstLine="1134"/>
        <w:jc w:val="both"/>
        <w:rPr>
          <w:color w:val="auto"/>
        </w:rPr>
      </w:pPr>
      <w:r w:rsidRPr="00577325">
        <w:rPr>
          <w:color w:val="auto"/>
        </w:rPr>
        <w:t xml:space="preserve">21. </w:t>
      </w:r>
      <w:r w:rsidR="00186DA4">
        <w:rPr>
          <w:color w:val="auto"/>
        </w:rPr>
        <w:t>K</w:t>
      </w:r>
      <w:r w:rsidR="00CE3E22" w:rsidRPr="00577325">
        <w:rPr>
          <w:color w:val="auto"/>
        </w:rPr>
        <w:t>itos veiklos rūšys:</w:t>
      </w:r>
    </w:p>
    <w:p w14:paraId="1D2D81E8" w14:textId="77777777" w:rsidR="00CE3E22" w:rsidRPr="00577325" w:rsidRDefault="00577325" w:rsidP="00577325">
      <w:pPr>
        <w:pStyle w:val="Bodytext2"/>
        <w:shd w:val="clear" w:color="auto" w:fill="auto"/>
        <w:tabs>
          <w:tab w:val="left" w:pos="1418"/>
        </w:tabs>
        <w:spacing w:line="240" w:lineRule="auto"/>
        <w:ind w:firstLine="1134"/>
        <w:jc w:val="both"/>
        <w:rPr>
          <w:color w:val="auto"/>
        </w:rPr>
      </w:pPr>
      <w:r>
        <w:rPr>
          <w:color w:val="auto"/>
        </w:rPr>
        <w:t>21.</w:t>
      </w:r>
      <w:r w:rsidR="00AB1944">
        <w:rPr>
          <w:color w:val="auto"/>
        </w:rPr>
        <w:t>1</w:t>
      </w:r>
      <w:r w:rsidR="00CE3E22" w:rsidRPr="00577325">
        <w:rPr>
          <w:color w:val="auto"/>
        </w:rPr>
        <w:t>. kitas, niekur nepriskirtas, švietimas;</w:t>
      </w:r>
    </w:p>
    <w:p w14:paraId="75DD5461" w14:textId="77777777" w:rsidR="00CE3E22" w:rsidRPr="00577325" w:rsidRDefault="00577325" w:rsidP="00577325">
      <w:pPr>
        <w:pStyle w:val="Bodytext2"/>
        <w:shd w:val="clear" w:color="auto" w:fill="auto"/>
        <w:tabs>
          <w:tab w:val="left" w:pos="709"/>
          <w:tab w:val="left" w:pos="1134"/>
        </w:tabs>
        <w:spacing w:line="240" w:lineRule="auto"/>
        <w:ind w:firstLine="1134"/>
        <w:jc w:val="both"/>
        <w:rPr>
          <w:color w:val="auto"/>
        </w:rPr>
      </w:pPr>
      <w:r>
        <w:rPr>
          <w:color w:val="auto"/>
        </w:rPr>
        <w:t>21.</w:t>
      </w:r>
      <w:r w:rsidR="00AB1944">
        <w:rPr>
          <w:color w:val="auto"/>
        </w:rPr>
        <w:t>2</w:t>
      </w:r>
      <w:r w:rsidR="00CE3E22" w:rsidRPr="00577325">
        <w:rPr>
          <w:color w:val="auto"/>
        </w:rPr>
        <w:t>. niekur kitur nepriskirta su švietimu susijusių paslaugų veikla;</w:t>
      </w:r>
    </w:p>
    <w:p w14:paraId="46FB08CC" w14:textId="77777777" w:rsidR="00CE3E22" w:rsidRPr="00577325" w:rsidRDefault="00577325" w:rsidP="00577325">
      <w:pPr>
        <w:pStyle w:val="Bodytext2"/>
        <w:tabs>
          <w:tab w:val="left" w:pos="709"/>
          <w:tab w:val="left" w:pos="1134"/>
        </w:tabs>
        <w:spacing w:line="240" w:lineRule="auto"/>
        <w:ind w:firstLine="1134"/>
        <w:jc w:val="both"/>
        <w:rPr>
          <w:color w:val="auto"/>
        </w:rPr>
      </w:pPr>
      <w:r>
        <w:rPr>
          <w:color w:val="auto"/>
        </w:rPr>
        <w:t>21.</w:t>
      </w:r>
      <w:r w:rsidR="00AB1944">
        <w:rPr>
          <w:color w:val="auto"/>
        </w:rPr>
        <w:t>3</w:t>
      </w:r>
      <w:r w:rsidR="00CE3E22" w:rsidRPr="00577325">
        <w:rPr>
          <w:color w:val="auto"/>
        </w:rPr>
        <w:t>. sportinis ir rekreacinis švietimas;</w:t>
      </w:r>
    </w:p>
    <w:p w14:paraId="278D41D1" w14:textId="24299516" w:rsidR="00CE3E22" w:rsidRPr="00577325" w:rsidRDefault="00577325" w:rsidP="00577325">
      <w:pPr>
        <w:pStyle w:val="Bodytext2"/>
        <w:tabs>
          <w:tab w:val="left" w:pos="709"/>
          <w:tab w:val="left" w:pos="1134"/>
        </w:tabs>
        <w:spacing w:line="240" w:lineRule="auto"/>
        <w:ind w:firstLine="1134"/>
        <w:jc w:val="both"/>
        <w:rPr>
          <w:color w:val="auto"/>
        </w:rPr>
      </w:pPr>
      <w:r>
        <w:rPr>
          <w:color w:val="auto"/>
        </w:rPr>
        <w:t>21.</w:t>
      </w:r>
      <w:r w:rsidR="00AB1944">
        <w:rPr>
          <w:color w:val="auto"/>
        </w:rPr>
        <w:t>4</w:t>
      </w:r>
      <w:r w:rsidR="00CE3E22" w:rsidRPr="00577325">
        <w:rPr>
          <w:color w:val="auto"/>
        </w:rPr>
        <w:t>. kultūrinis švietimas</w:t>
      </w:r>
      <w:r w:rsidR="008161C4">
        <w:rPr>
          <w:color w:val="auto"/>
        </w:rPr>
        <w:t>.</w:t>
      </w:r>
    </w:p>
    <w:p w14:paraId="7122C23E" w14:textId="77777777" w:rsidR="00CE3E22" w:rsidRPr="00577325" w:rsidRDefault="00577325" w:rsidP="00577325">
      <w:pPr>
        <w:pStyle w:val="Bodytext2"/>
        <w:tabs>
          <w:tab w:val="left" w:pos="709"/>
          <w:tab w:val="left" w:pos="1134"/>
        </w:tabs>
        <w:spacing w:line="240" w:lineRule="auto"/>
        <w:ind w:firstLine="1134"/>
        <w:jc w:val="both"/>
        <w:rPr>
          <w:color w:val="auto"/>
        </w:rPr>
      </w:pPr>
      <w:r>
        <w:rPr>
          <w:color w:val="auto"/>
        </w:rPr>
        <w:t>2</w:t>
      </w:r>
      <w:r w:rsidR="00186DA4">
        <w:rPr>
          <w:color w:val="auto"/>
        </w:rPr>
        <w:t>2</w:t>
      </w:r>
      <w:r>
        <w:rPr>
          <w:color w:val="auto"/>
        </w:rPr>
        <w:t>.</w:t>
      </w:r>
      <w:r w:rsidR="00CE3E22" w:rsidRPr="00577325">
        <w:rPr>
          <w:color w:val="auto"/>
        </w:rPr>
        <w:t xml:space="preserve"> </w:t>
      </w:r>
      <w:r w:rsidR="00186DA4">
        <w:rPr>
          <w:color w:val="auto"/>
        </w:rPr>
        <w:t>K</w:t>
      </w:r>
      <w:r w:rsidR="00CE3E22" w:rsidRPr="00577325">
        <w:rPr>
          <w:color w:val="auto"/>
        </w:rPr>
        <w:t>itos, ne švietimo veiklos, rūšys:</w:t>
      </w:r>
    </w:p>
    <w:p w14:paraId="5D82C420" w14:textId="77777777" w:rsidR="00CE3E22" w:rsidRPr="00577325" w:rsidRDefault="00577325" w:rsidP="00577325">
      <w:pPr>
        <w:pStyle w:val="Bodytext2"/>
        <w:tabs>
          <w:tab w:val="left" w:pos="709"/>
          <w:tab w:val="left" w:pos="1134"/>
        </w:tabs>
        <w:spacing w:line="240" w:lineRule="auto"/>
        <w:ind w:firstLine="1134"/>
        <w:jc w:val="both"/>
        <w:rPr>
          <w:color w:val="auto"/>
        </w:rPr>
      </w:pPr>
      <w:r>
        <w:rPr>
          <w:color w:val="auto"/>
        </w:rPr>
        <w:t>2</w:t>
      </w:r>
      <w:r w:rsidR="00186DA4">
        <w:rPr>
          <w:color w:val="auto"/>
        </w:rPr>
        <w:t>2</w:t>
      </w:r>
      <w:r>
        <w:rPr>
          <w:color w:val="auto"/>
        </w:rPr>
        <w:t>.</w:t>
      </w:r>
      <w:r w:rsidR="00CE3E22" w:rsidRPr="00577325">
        <w:rPr>
          <w:color w:val="auto"/>
        </w:rPr>
        <w:t>1. vaikų dienos priežiūros veikla;</w:t>
      </w:r>
    </w:p>
    <w:p w14:paraId="7CAAE659" w14:textId="77777777" w:rsidR="00D31C33" w:rsidRDefault="00577325" w:rsidP="00D31C33">
      <w:pPr>
        <w:pStyle w:val="Bodytext2"/>
        <w:tabs>
          <w:tab w:val="left" w:pos="709"/>
          <w:tab w:val="left" w:pos="1134"/>
        </w:tabs>
        <w:spacing w:line="240" w:lineRule="auto"/>
        <w:ind w:firstLine="1134"/>
        <w:jc w:val="both"/>
        <w:rPr>
          <w:color w:val="auto"/>
        </w:rPr>
      </w:pPr>
      <w:r>
        <w:rPr>
          <w:color w:val="auto"/>
        </w:rPr>
        <w:t>22</w:t>
      </w:r>
      <w:r w:rsidR="00CE3E22" w:rsidRPr="00577325">
        <w:rPr>
          <w:color w:val="auto"/>
        </w:rPr>
        <w:t xml:space="preserve">.2. </w:t>
      </w:r>
      <w:r w:rsidR="00E05BBA">
        <w:t>maisto ir gėrimų tiekimas pagal sutartį ir kitų maitinimo paslaugų veikla</w:t>
      </w:r>
      <w:r w:rsidR="004A6FBC" w:rsidRPr="00577325">
        <w:rPr>
          <w:color w:val="auto"/>
        </w:rPr>
        <w:t>.</w:t>
      </w:r>
    </w:p>
    <w:p w14:paraId="4353E5A9" w14:textId="77777777" w:rsidR="00F36F89" w:rsidRDefault="00D31C33" w:rsidP="00F36F89">
      <w:pPr>
        <w:pStyle w:val="Bodytext2"/>
        <w:tabs>
          <w:tab w:val="left" w:pos="709"/>
          <w:tab w:val="left" w:pos="1134"/>
        </w:tabs>
        <w:spacing w:line="240" w:lineRule="auto"/>
        <w:ind w:firstLine="1134"/>
        <w:jc w:val="both"/>
      </w:pPr>
      <w:r>
        <w:rPr>
          <w:color w:val="auto"/>
        </w:rPr>
        <w:t>2</w:t>
      </w:r>
      <w:r w:rsidR="00E05BBA">
        <w:rPr>
          <w:color w:val="auto"/>
        </w:rPr>
        <w:t>3</w:t>
      </w:r>
      <w:r>
        <w:rPr>
          <w:color w:val="auto"/>
        </w:rPr>
        <w:t xml:space="preserve">. </w:t>
      </w:r>
      <w:r w:rsidR="004D5EE6">
        <w:t>Lopšelio-darželio</w:t>
      </w:r>
      <w:r w:rsidR="00411FA3" w:rsidRPr="00B10056">
        <w:t xml:space="preserve"> veiklos tikslas ‒ padėti vaikui</w:t>
      </w:r>
      <w:r w:rsidR="00D1595B" w:rsidRPr="00B10056">
        <w:t xml:space="preserve"> tenkinti prigimtinius, kultūrinius</w:t>
      </w:r>
      <w:r w:rsidR="00411FA3" w:rsidRPr="00B10056">
        <w:t>, etninius, socialinius, pažintinius poreikius ir padėti pasirengti sėkmingai ugdytis ir mokytis pradinėje mokykloje.</w:t>
      </w:r>
    </w:p>
    <w:p w14:paraId="049E4BA8" w14:textId="77777777" w:rsidR="00F36F89" w:rsidRDefault="00F36F89" w:rsidP="00F36F89">
      <w:pPr>
        <w:pStyle w:val="Bodytext2"/>
        <w:tabs>
          <w:tab w:val="left" w:pos="709"/>
          <w:tab w:val="left" w:pos="1134"/>
        </w:tabs>
        <w:spacing w:line="240" w:lineRule="auto"/>
        <w:ind w:firstLine="1134"/>
        <w:jc w:val="both"/>
      </w:pPr>
      <w:r>
        <w:t>2</w:t>
      </w:r>
      <w:r w:rsidR="00E05BBA">
        <w:t>4</w:t>
      </w:r>
      <w:r>
        <w:t xml:space="preserve">. </w:t>
      </w:r>
      <w:r w:rsidR="004D5EE6">
        <w:t>Lopšelio-darželio</w:t>
      </w:r>
      <w:r w:rsidR="00411FA3" w:rsidRPr="00B10056">
        <w:t xml:space="preserve"> veiklos uždaviniai:</w:t>
      </w:r>
    </w:p>
    <w:p w14:paraId="47C9158B" w14:textId="77777777" w:rsidR="00F36F89" w:rsidRDefault="00F36F89" w:rsidP="00F36F89">
      <w:pPr>
        <w:pStyle w:val="Bodytext2"/>
        <w:tabs>
          <w:tab w:val="left" w:pos="709"/>
          <w:tab w:val="left" w:pos="1134"/>
        </w:tabs>
        <w:spacing w:line="240" w:lineRule="auto"/>
        <w:ind w:firstLine="1134"/>
        <w:jc w:val="both"/>
      </w:pPr>
      <w:r>
        <w:t>2</w:t>
      </w:r>
      <w:r w:rsidR="00E05BBA">
        <w:t>4</w:t>
      </w:r>
      <w:r>
        <w:t xml:space="preserve">.1. </w:t>
      </w:r>
      <w:r w:rsidR="00F52A6D" w:rsidRPr="00B10056">
        <w:t>teikti kokybišką, atitinkantį vaiko poreikius ikimokyklinį ir priešmokyklinį ugdymą;</w:t>
      </w:r>
    </w:p>
    <w:p w14:paraId="084C411A" w14:textId="77777777" w:rsidR="00F36F89" w:rsidRDefault="00F36F89" w:rsidP="00F36F89">
      <w:pPr>
        <w:pStyle w:val="Bodytext2"/>
        <w:tabs>
          <w:tab w:val="left" w:pos="709"/>
          <w:tab w:val="left" w:pos="1134"/>
        </w:tabs>
        <w:spacing w:line="240" w:lineRule="auto"/>
        <w:ind w:firstLine="1134"/>
        <w:jc w:val="both"/>
      </w:pPr>
      <w:r>
        <w:t>2</w:t>
      </w:r>
      <w:r w:rsidR="00E05BBA">
        <w:t>4</w:t>
      </w:r>
      <w:r>
        <w:t xml:space="preserve">.2. </w:t>
      </w:r>
      <w:r w:rsidR="00F52A6D" w:rsidRPr="002C208B">
        <w:t>užtikrinti sveiką ir saugią ugdymo (</w:t>
      </w:r>
      <w:proofErr w:type="spellStart"/>
      <w:r w:rsidR="00F52A6D" w:rsidRPr="002C208B">
        <w:t>si</w:t>
      </w:r>
      <w:proofErr w:type="spellEnd"/>
      <w:r w:rsidR="00F52A6D" w:rsidRPr="002C208B">
        <w:t>) aplinką;</w:t>
      </w:r>
    </w:p>
    <w:p w14:paraId="706A407C" w14:textId="77777777" w:rsidR="004A0CAA" w:rsidRDefault="00F36F89" w:rsidP="004A0CAA">
      <w:pPr>
        <w:pStyle w:val="Bodytext2"/>
        <w:tabs>
          <w:tab w:val="left" w:pos="709"/>
          <w:tab w:val="left" w:pos="1134"/>
        </w:tabs>
        <w:spacing w:line="240" w:lineRule="auto"/>
        <w:ind w:firstLine="1134"/>
        <w:jc w:val="both"/>
      </w:pPr>
      <w:r>
        <w:t>2</w:t>
      </w:r>
      <w:r w:rsidR="00E05BBA">
        <w:t>4</w:t>
      </w:r>
      <w:r>
        <w:t xml:space="preserve">.3. </w:t>
      </w:r>
      <w:r w:rsidR="00F52A6D" w:rsidRPr="002C208B">
        <w:t>užtikrinti gimtosios ir valstybinės kalbos ugdymo kokybę;</w:t>
      </w:r>
    </w:p>
    <w:p w14:paraId="3738BE2C" w14:textId="77777777" w:rsidR="004A0CAA" w:rsidRDefault="004A0CAA" w:rsidP="004A0CAA">
      <w:pPr>
        <w:pStyle w:val="Bodytext2"/>
        <w:tabs>
          <w:tab w:val="left" w:pos="709"/>
          <w:tab w:val="left" w:pos="1134"/>
        </w:tabs>
        <w:spacing w:line="240" w:lineRule="auto"/>
        <w:ind w:firstLine="1134"/>
        <w:jc w:val="both"/>
      </w:pPr>
      <w:r>
        <w:t>2</w:t>
      </w:r>
      <w:r w:rsidR="00E05BBA">
        <w:t>4</w:t>
      </w:r>
      <w:r>
        <w:t xml:space="preserve">.4. </w:t>
      </w:r>
      <w:r w:rsidR="00F52A6D" w:rsidRPr="002C208B">
        <w:t>žadinti vaikų kūrybiškumą, atsižvelgiant į kiekvieno vaiko polinkius ir gebėjimus;</w:t>
      </w:r>
    </w:p>
    <w:p w14:paraId="16E471D5" w14:textId="77777777" w:rsidR="004A0CAA" w:rsidRDefault="004A0CAA" w:rsidP="004A0CAA">
      <w:pPr>
        <w:pStyle w:val="Bodytext2"/>
        <w:tabs>
          <w:tab w:val="left" w:pos="709"/>
          <w:tab w:val="left" w:pos="1134"/>
        </w:tabs>
        <w:spacing w:line="240" w:lineRule="auto"/>
        <w:ind w:firstLine="1134"/>
        <w:jc w:val="both"/>
      </w:pPr>
      <w:r>
        <w:t>2</w:t>
      </w:r>
      <w:r w:rsidR="00E05BBA">
        <w:t>4</w:t>
      </w:r>
      <w:r>
        <w:t xml:space="preserve">.5. </w:t>
      </w:r>
      <w:r w:rsidR="00F52A6D" w:rsidRPr="00B10056">
        <w:t>teikti vaikams reikiamą švietimo ir kitą pagalbą;</w:t>
      </w:r>
    </w:p>
    <w:p w14:paraId="54EFB5AB" w14:textId="77777777" w:rsidR="004A0CAA" w:rsidRDefault="004A0CAA" w:rsidP="004A0CAA">
      <w:pPr>
        <w:pStyle w:val="Bodytext2"/>
        <w:tabs>
          <w:tab w:val="left" w:pos="709"/>
          <w:tab w:val="left" w:pos="1134"/>
        </w:tabs>
        <w:spacing w:line="240" w:lineRule="auto"/>
        <w:ind w:firstLine="1134"/>
        <w:jc w:val="both"/>
      </w:pPr>
      <w:r>
        <w:t>2</w:t>
      </w:r>
      <w:r w:rsidR="00E05BBA">
        <w:t>4</w:t>
      </w:r>
      <w:r>
        <w:t xml:space="preserve">.6. </w:t>
      </w:r>
      <w:r w:rsidR="00F52A6D" w:rsidRPr="00B10056">
        <w:t xml:space="preserve">saugoti ir stiprinti vaiko fizinę ir psichinę sveikatą; </w:t>
      </w:r>
    </w:p>
    <w:p w14:paraId="0B19514B" w14:textId="77777777" w:rsidR="004A0CAA" w:rsidRDefault="004A0CAA" w:rsidP="004A0CAA">
      <w:pPr>
        <w:pStyle w:val="Bodytext2"/>
        <w:tabs>
          <w:tab w:val="left" w:pos="709"/>
          <w:tab w:val="left" w:pos="1134"/>
        </w:tabs>
        <w:spacing w:line="240" w:lineRule="auto"/>
        <w:ind w:firstLine="1134"/>
        <w:jc w:val="both"/>
      </w:pPr>
      <w:r>
        <w:t>2</w:t>
      </w:r>
      <w:r w:rsidR="00E05BBA">
        <w:t>4</w:t>
      </w:r>
      <w:r>
        <w:t xml:space="preserve">.7. </w:t>
      </w:r>
      <w:r w:rsidR="00F52A6D" w:rsidRPr="00B10056">
        <w:t>užtikrinti specialiųjų poreikių turinčių vaikų integraciją į bendrąsias ugdomąsias</w:t>
      </w:r>
      <w:r w:rsidR="00E67A18" w:rsidRPr="00B10056">
        <w:t xml:space="preserve"> </w:t>
      </w:r>
      <w:r w:rsidR="00F52A6D" w:rsidRPr="00B10056">
        <w:t>veiklas;</w:t>
      </w:r>
    </w:p>
    <w:p w14:paraId="65505A7F" w14:textId="77777777" w:rsidR="004A0CAA" w:rsidRDefault="004A0CAA" w:rsidP="004A0CAA">
      <w:pPr>
        <w:pStyle w:val="Bodytext2"/>
        <w:tabs>
          <w:tab w:val="left" w:pos="709"/>
          <w:tab w:val="left" w:pos="1134"/>
        </w:tabs>
        <w:spacing w:line="240" w:lineRule="auto"/>
        <w:ind w:firstLine="1134"/>
        <w:jc w:val="both"/>
      </w:pPr>
      <w:r>
        <w:t>2</w:t>
      </w:r>
      <w:r w:rsidR="00E05BBA">
        <w:t>4</w:t>
      </w:r>
      <w:r>
        <w:t xml:space="preserve">.8. </w:t>
      </w:r>
      <w:r w:rsidR="00F52A6D" w:rsidRPr="00B10056">
        <w:t>ieškoti ir taikyti inovatyvius darbo metodus ir formas, atitinkančias vaiko amžiaus tarpsnio bei individualius poreikius;</w:t>
      </w:r>
    </w:p>
    <w:p w14:paraId="56ACB970" w14:textId="77777777" w:rsidR="004A0CAA" w:rsidRDefault="004A0CAA" w:rsidP="004A0CAA">
      <w:pPr>
        <w:pStyle w:val="Bodytext2"/>
        <w:tabs>
          <w:tab w:val="left" w:pos="709"/>
          <w:tab w:val="left" w:pos="1134"/>
        </w:tabs>
        <w:spacing w:line="240" w:lineRule="auto"/>
        <w:ind w:firstLine="1134"/>
        <w:jc w:val="both"/>
      </w:pPr>
      <w:r>
        <w:t>2</w:t>
      </w:r>
      <w:r w:rsidR="00E05BBA">
        <w:t>4</w:t>
      </w:r>
      <w:r>
        <w:t xml:space="preserve">.9. </w:t>
      </w:r>
      <w:r w:rsidR="00F52A6D" w:rsidRPr="00B91658">
        <w:t>individualizuoti ir diferencijuoti ugdymo turinį, atsižvelgiant į ikimokyklinio,</w:t>
      </w:r>
      <w:r w:rsidR="00E67A18" w:rsidRPr="00B91658">
        <w:t xml:space="preserve"> </w:t>
      </w:r>
      <w:r w:rsidR="00F52A6D" w:rsidRPr="00B91658">
        <w:t>priešmokyklinio ugdymo tikslus, vaiko raidos ypatumus, ugdymosi poreikius ir interesus;</w:t>
      </w:r>
    </w:p>
    <w:p w14:paraId="3B52EED4" w14:textId="3D7C94C9" w:rsidR="003745AC" w:rsidRDefault="004A0CAA" w:rsidP="003745AC">
      <w:pPr>
        <w:pStyle w:val="Bodytext2"/>
        <w:tabs>
          <w:tab w:val="left" w:pos="709"/>
          <w:tab w:val="left" w:pos="1134"/>
        </w:tabs>
        <w:spacing w:line="240" w:lineRule="auto"/>
        <w:ind w:firstLine="1134"/>
        <w:jc w:val="both"/>
      </w:pPr>
      <w:r>
        <w:t>2</w:t>
      </w:r>
      <w:r w:rsidR="00E05BBA">
        <w:t>4</w:t>
      </w:r>
      <w:r>
        <w:t xml:space="preserve">.10. </w:t>
      </w:r>
      <w:r w:rsidR="00F52A6D" w:rsidRPr="00B10056">
        <w:t xml:space="preserve">kurti </w:t>
      </w:r>
      <w:r w:rsidR="00E67A18" w:rsidRPr="00B10056">
        <w:t>saugią, modernią ugdymo</w:t>
      </w:r>
      <w:r w:rsidR="00F52A6D" w:rsidRPr="00B10056">
        <w:t>(</w:t>
      </w:r>
      <w:proofErr w:type="spellStart"/>
      <w:r w:rsidR="00F52A6D" w:rsidRPr="00B10056">
        <w:t>si</w:t>
      </w:r>
      <w:proofErr w:type="spellEnd"/>
      <w:r w:rsidR="00F52A6D" w:rsidRPr="00B10056">
        <w:t>) aplinką, būtiną skirtingų ugdymosi poreikių</w:t>
      </w:r>
      <w:r w:rsidR="00E67A18" w:rsidRPr="00B10056">
        <w:t xml:space="preserve"> </w:t>
      </w:r>
      <w:r w:rsidR="00F52A6D" w:rsidRPr="00B10056">
        <w:t>turintiems vaikams</w:t>
      </w:r>
      <w:r w:rsidR="00AF46DE">
        <w:t>,</w:t>
      </w:r>
      <w:r w:rsidR="00F52A6D" w:rsidRPr="00B10056">
        <w:t xml:space="preserve"> siekti asmeninio tobulėjimo.</w:t>
      </w:r>
    </w:p>
    <w:p w14:paraId="77A11F7E" w14:textId="77777777" w:rsidR="003745AC" w:rsidRDefault="003745AC" w:rsidP="003745AC">
      <w:pPr>
        <w:pStyle w:val="Bodytext2"/>
        <w:tabs>
          <w:tab w:val="left" w:pos="709"/>
          <w:tab w:val="left" w:pos="1134"/>
        </w:tabs>
        <w:spacing w:line="240" w:lineRule="auto"/>
        <w:ind w:firstLine="1134"/>
        <w:jc w:val="both"/>
      </w:pPr>
      <w:r>
        <w:t>2</w:t>
      </w:r>
      <w:r w:rsidR="00E05BBA">
        <w:t>5</w:t>
      </w:r>
      <w:r>
        <w:t xml:space="preserve">. </w:t>
      </w:r>
      <w:r w:rsidR="00123591" w:rsidRPr="00B10056">
        <w:t>Vykdydama</w:t>
      </w:r>
      <w:r w:rsidR="004D5EE6">
        <w:t>s jam</w:t>
      </w:r>
      <w:r w:rsidR="00F52A6D" w:rsidRPr="00B10056">
        <w:t xml:space="preserve"> pavestus uždavinius, </w:t>
      </w:r>
      <w:r w:rsidR="004D5EE6">
        <w:t>Lopšelis-darželis</w:t>
      </w:r>
      <w:r w:rsidR="00F52A6D" w:rsidRPr="00B10056">
        <w:t xml:space="preserve"> atlieka šias funkcijas:</w:t>
      </w:r>
    </w:p>
    <w:p w14:paraId="7B4214DD" w14:textId="77777777" w:rsidR="002B5064" w:rsidRPr="003745AC" w:rsidRDefault="003745AC" w:rsidP="003745AC">
      <w:pPr>
        <w:pStyle w:val="Bodytext2"/>
        <w:tabs>
          <w:tab w:val="left" w:pos="709"/>
          <w:tab w:val="left" w:pos="1134"/>
        </w:tabs>
        <w:spacing w:line="240" w:lineRule="auto"/>
        <w:ind w:firstLine="1134"/>
        <w:jc w:val="both"/>
        <w:rPr>
          <w:color w:val="auto"/>
        </w:rPr>
      </w:pPr>
      <w:r>
        <w:t>2</w:t>
      </w:r>
      <w:r w:rsidR="00E05BBA">
        <w:t>5</w:t>
      </w:r>
      <w:r>
        <w:t xml:space="preserve">.1. </w:t>
      </w:r>
      <w:r w:rsidR="00F52A6D" w:rsidRPr="00B10056">
        <w:t>vykdo ikimokyklinį ugdymą pagal parengtą ikimokyklinio ugdymo programą;</w:t>
      </w:r>
    </w:p>
    <w:p w14:paraId="3127584C" w14:textId="77777777" w:rsidR="00DB1DBB" w:rsidRPr="00B10056" w:rsidRDefault="003745AC" w:rsidP="00B10056">
      <w:pPr>
        <w:pStyle w:val="Sraopastraipa"/>
        <w:autoSpaceDE w:val="0"/>
        <w:autoSpaceDN w:val="0"/>
        <w:adjustRightInd w:val="0"/>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Pr>
          <w:rFonts w:ascii="Times New Roman" w:hAnsi="Times New Roman" w:cs="Times New Roman"/>
          <w:sz w:val="24"/>
          <w:szCs w:val="24"/>
        </w:rPr>
        <w:t>.2.</w:t>
      </w:r>
      <w:r w:rsidR="008D4BA0">
        <w:rPr>
          <w:rFonts w:ascii="Times New Roman" w:hAnsi="Times New Roman" w:cs="Times New Roman"/>
          <w:sz w:val="24"/>
          <w:szCs w:val="24"/>
        </w:rPr>
        <w:t xml:space="preserve"> </w:t>
      </w:r>
      <w:r w:rsidR="00F52A6D" w:rsidRPr="00B10056">
        <w:rPr>
          <w:rFonts w:ascii="Times New Roman" w:hAnsi="Times New Roman" w:cs="Times New Roman"/>
          <w:sz w:val="24"/>
          <w:szCs w:val="24"/>
        </w:rPr>
        <w:t>vykdo priešmokyklinį ugdymą pagal švietimo, mokslo ir sporto</w:t>
      </w:r>
      <w:r w:rsidR="002B506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ministro patvirtintą priešmokyklinio ugdymo bendrąją programą</w:t>
      </w:r>
      <w:r w:rsidR="002B5064" w:rsidRPr="00B10056">
        <w:rPr>
          <w:rFonts w:ascii="Times New Roman" w:hAnsi="Times New Roman" w:cs="Times New Roman"/>
          <w:sz w:val="24"/>
          <w:szCs w:val="24"/>
        </w:rPr>
        <w:t>;</w:t>
      </w:r>
    </w:p>
    <w:p w14:paraId="4D7338BF" w14:textId="77777777" w:rsidR="003745AC" w:rsidRDefault="003745AC" w:rsidP="003745AC">
      <w:pPr>
        <w:pStyle w:val="Sraopastraipa"/>
        <w:autoSpaceDE w:val="0"/>
        <w:autoSpaceDN w:val="0"/>
        <w:adjustRightInd w:val="0"/>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.3. </w:t>
      </w:r>
      <w:r w:rsidR="00F52A6D" w:rsidRPr="00B10056">
        <w:rPr>
          <w:rFonts w:ascii="Times New Roman" w:hAnsi="Times New Roman" w:cs="Times New Roman"/>
          <w:sz w:val="24"/>
          <w:szCs w:val="24"/>
        </w:rPr>
        <w:t>sudaro mokymo ir kitas sutartis, vykdo jose numatytus įsipareigojimus;</w:t>
      </w:r>
    </w:p>
    <w:p w14:paraId="5854C8C2" w14:textId="77777777" w:rsidR="007C22A0" w:rsidRPr="00B10056" w:rsidRDefault="003745AC" w:rsidP="003745AC">
      <w:pPr>
        <w:pStyle w:val="Sraopastraipa"/>
        <w:autoSpaceDE w:val="0"/>
        <w:autoSpaceDN w:val="0"/>
        <w:adjustRightInd w:val="0"/>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Pr>
          <w:rFonts w:ascii="Times New Roman" w:hAnsi="Times New Roman" w:cs="Times New Roman"/>
          <w:sz w:val="24"/>
          <w:szCs w:val="24"/>
        </w:rPr>
        <w:t xml:space="preserve">.4. </w:t>
      </w:r>
      <w:r w:rsidR="00F52A6D" w:rsidRPr="00B10056">
        <w:rPr>
          <w:rFonts w:ascii="Times New Roman" w:hAnsi="Times New Roman" w:cs="Times New Roman"/>
          <w:sz w:val="24"/>
          <w:szCs w:val="24"/>
        </w:rPr>
        <w:t>konkre</w:t>
      </w:r>
      <w:r w:rsidR="00BD0504" w:rsidRPr="00B10056">
        <w:rPr>
          <w:rFonts w:ascii="Times New Roman" w:hAnsi="Times New Roman" w:cs="Times New Roman"/>
          <w:sz w:val="24"/>
          <w:szCs w:val="24"/>
        </w:rPr>
        <w:t>tina ir individualizuoja ugdymo</w:t>
      </w:r>
      <w:r w:rsidR="00F52A6D" w:rsidRPr="00B10056">
        <w:rPr>
          <w:rFonts w:ascii="Times New Roman" w:hAnsi="Times New Roman" w:cs="Times New Roman"/>
          <w:sz w:val="24"/>
          <w:szCs w:val="24"/>
        </w:rPr>
        <w:t>(</w:t>
      </w:r>
      <w:proofErr w:type="spellStart"/>
      <w:r w:rsidR="00F52A6D" w:rsidRPr="00B10056">
        <w:rPr>
          <w:rFonts w:ascii="Times New Roman" w:hAnsi="Times New Roman" w:cs="Times New Roman"/>
          <w:sz w:val="24"/>
          <w:szCs w:val="24"/>
        </w:rPr>
        <w:t>si</w:t>
      </w:r>
      <w:proofErr w:type="spellEnd"/>
      <w:r w:rsidR="00F52A6D" w:rsidRPr="00B10056">
        <w:rPr>
          <w:rFonts w:ascii="Times New Roman" w:hAnsi="Times New Roman" w:cs="Times New Roman"/>
          <w:sz w:val="24"/>
          <w:szCs w:val="24"/>
        </w:rPr>
        <w:t xml:space="preserve">) turinį, vadovaudamasis švietimo, mokslo ir sporto ministro patvirtintų </w:t>
      </w:r>
      <w:r w:rsidR="00A57A29">
        <w:rPr>
          <w:rFonts w:ascii="Times New Roman" w:hAnsi="Times New Roman" w:cs="Times New Roman"/>
          <w:sz w:val="24"/>
          <w:szCs w:val="24"/>
        </w:rPr>
        <w:t>i</w:t>
      </w:r>
      <w:r w:rsidR="00F52A6D" w:rsidRPr="00B10056">
        <w:rPr>
          <w:rFonts w:ascii="Times New Roman" w:hAnsi="Times New Roman" w:cs="Times New Roman"/>
          <w:sz w:val="24"/>
          <w:szCs w:val="24"/>
        </w:rPr>
        <w:t>kimokyklinio ugdymo programų</w:t>
      </w:r>
      <w:r w:rsidR="002B506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kriterijų aprašu, ikimokyklinio ugdymo metodinėmis rekomendacijomis, priešmokyklinio ugdymo</w:t>
      </w:r>
      <w:r w:rsidR="002B506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bendrąją programą, atsižvelgdamas į vaikų amžių, asmenines jų ypatybes, poreikius ir interesus;</w:t>
      </w:r>
    </w:p>
    <w:p w14:paraId="47A69E5B" w14:textId="77777777" w:rsidR="007C22A0" w:rsidRPr="00B10056" w:rsidRDefault="003745AC" w:rsidP="00B10056">
      <w:pPr>
        <w:pStyle w:val="Sraopastraipa"/>
        <w:autoSpaceDE w:val="0"/>
        <w:autoSpaceDN w:val="0"/>
        <w:adjustRightInd w:val="0"/>
        <w:spacing w:after="0"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B91658">
        <w:rPr>
          <w:rFonts w:ascii="Times New Roman" w:hAnsi="Times New Roman" w:cs="Times New Roman"/>
          <w:sz w:val="24"/>
          <w:szCs w:val="24"/>
        </w:rPr>
        <w:t xml:space="preserve">.5. </w:t>
      </w:r>
      <w:r w:rsidR="00F52A6D" w:rsidRPr="00B10056">
        <w:rPr>
          <w:rFonts w:ascii="Times New Roman" w:hAnsi="Times New Roman" w:cs="Times New Roman"/>
          <w:sz w:val="24"/>
          <w:szCs w:val="24"/>
        </w:rPr>
        <w:t>organizuoja ikimokyklinio ir priešmokyklinio ugdymo programų įgyvendinimą pagal</w:t>
      </w:r>
      <w:r w:rsidR="00B95D0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savininko teises ir pareigas įgyvendinančios institucijos ar jos įgal</w:t>
      </w:r>
      <w:r w:rsidR="007C22A0" w:rsidRPr="00B10056">
        <w:rPr>
          <w:rFonts w:ascii="Times New Roman" w:hAnsi="Times New Roman" w:cs="Times New Roman"/>
          <w:sz w:val="24"/>
          <w:szCs w:val="24"/>
        </w:rPr>
        <w:t xml:space="preserve">ioto asmens patvirtintus ugdymo </w:t>
      </w:r>
      <w:r w:rsidR="00F52A6D" w:rsidRPr="00B10056">
        <w:rPr>
          <w:rFonts w:ascii="Times New Roman" w:hAnsi="Times New Roman" w:cs="Times New Roman"/>
          <w:sz w:val="24"/>
          <w:szCs w:val="24"/>
        </w:rPr>
        <w:t>organizavimo modelius;</w:t>
      </w:r>
    </w:p>
    <w:p w14:paraId="5E15E7C4" w14:textId="77777777" w:rsidR="007C22A0"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B91658">
        <w:rPr>
          <w:rFonts w:ascii="Times New Roman" w:hAnsi="Times New Roman" w:cs="Times New Roman"/>
          <w:sz w:val="24"/>
          <w:szCs w:val="24"/>
        </w:rPr>
        <w:t xml:space="preserve">.6. </w:t>
      </w:r>
      <w:r w:rsidR="00F52A6D" w:rsidRPr="00B10056">
        <w:rPr>
          <w:rFonts w:ascii="Times New Roman" w:hAnsi="Times New Roman" w:cs="Times New Roman"/>
          <w:sz w:val="24"/>
          <w:szCs w:val="24"/>
        </w:rPr>
        <w:t>užtikrina vykdomų ikimokyklinio, priešmokyklinio ugdymo programų kokybę;</w:t>
      </w:r>
    </w:p>
    <w:p w14:paraId="09693AD3"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B95D04" w:rsidRPr="00B10056">
        <w:rPr>
          <w:rFonts w:ascii="Times New Roman" w:hAnsi="Times New Roman" w:cs="Times New Roman"/>
          <w:sz w:val="24"/>
          <w:szCs w:val="24"/>
        </w:rPr>
        <w:t>.7.</w:t>
      </w:r>
      <w:r w:rsidR="00B91658">
        <w:rPr>
          <w:rFonts w:ascii="Times New Roman" w:hAnsi="Times New Roman" w:cs="Times New Roman"/>
          <w:sz w:val="24"/>
          <w:szCs w:val="24"/>
        </w:rPr>
        <w:t xml:space="preserve"> </w:t>
      </w:r>
      <w:r w:rsidR="00F52A6D" w:rsidRPr="00B10056">
        <w:rPr>
          <w:rFonts w:ascii="Times New Roman" w:hAnsi="Times New Roman" w:cs="Times New Roman"/>
          <w:sz w:val="24"/>
          <w:szCs w:val="24"/>
        </w:rPr>
        <w:t>sudaro palankias sąlygas atsiskleisti vaiko kūrybiniam aktyvumui, ugdo iniciatyvumą,</w:t>
      </w:r>
    </w:p>
    <w:p w14:paraId="2502645B" w14:textId="77777777" w:rsidR="00F52A6D" w:rsidRPr="00B10056" w:rsidRDefault="00F52A6D" w:rsidP="00B10056">
      <w:pPr>
        <w:autoSpaceDE w:val="0"/>
        <w:autoSpaceDN w:val="0"/>
        <w:adjustRightInd w:val="0"/>
        <w:spacing w:after="0" w:line="240" w:lineRule="auto"/>
        <w:jc w:val="both"/>
        <w:rPr>
          <w:rFonts w:ascii="Times New Roman" w:hAnsi="Times New Roman" w:cs="Times New Roman"/>
          <w:sz w:val="24"/>
          <w:szCs w:val="24"/>
        </w:rPr>
      </w:pPr>
      <w:r w:rsidRPr="00B10056">
        <w:rPr>
          <w:rFonts w:ascii="Times New Roman" w:hAnsi="Times New Roman" w:cs="Times New Roman"/>
          <w:sz w:val="24"/>
          <w:szCs w:val="24"/>
        </w:rPr>
        <w:t>savarankiškumą, mokėjimą apginti savo nuomonę, toleranciją kitokiai nuomonei;</w:t>
      </w:r>
    </w:p>
    <w:p w14:paraId="67D0B745" w14:textId="77777777" w:rsidR="007C22A0" w:rsidRPr="00B10056" w:rsidRDefault="003745AC" w:rsidP="00B10056">
      <w:pPr>
        <w:tabs>
          <w:tab w:val="left" w:pos="1701"/>
        </w:tabs>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lastRenderedPageBreak/>
        <w:t>2</w:t>
      </w:r>
      <w:r w:rsidR="00E05BBA">
        <w:rPr>
          <w:rFonts w:ascii="Times New Roman" w:hAnsi="Times New Roman" w:cs="Times New Roman"/>
          <w:sz w:val="24"/>
          <w:szCs w:val="24"/>
        </w:rPr>
        <w:t>5</w:t>
      </w:r>
      <w:r w:rsidR="00B91658">
        <w:rPr>
          <w:rFonts w:ascii="Times New Roman" w:hAnsi="Times New Roman" w:cs="Times New Roman"/>
          <w:sz w:val="24"/>
          <w:szCs w:val="24"/>
        </w:rPr>
        <w:t>.8. s</w:t>
      </w:r>
      <w:r w:rsidR="00F52A6D" w:rsidRPr="00B10056">
        <w:rPr>
          <w:rFonts w:ascii="Times New Roman" w:hAnsi="Times New Roman" w:cs="Times New Roman"/>
          <w:sz w:val="24"/>
          <w:szCs w:val="24"/>
        </w:rPr>
        <w:t>udaro palankias sąlygas ugdyti vaikų tautinį, pilietinį sąmoningumą, puoselėti kultūrą,</w:t>
      </w:r>
      <w:r w:rsidR="007C22A0"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tradicijas, tenkinti jų saviraiš</w:t>
      </w:r>
      <w:r w:rsidR="007C22A0" w:rsidRPr="00B10056">
        <w:rPr>
          <w:rFonts w:ascii="Times New Roman" w:hAnsi="Times New Roman" w:cs="Times New Roman"/>
          <w:sz w:val="24"/>
          <w:szCs w:val="24"/>
        </w:rPr>
        <w:t>kos poreikius;</w:t>
      </w:r>
    </w:p>
    <w:p w14:paraId="4D13C575" w14:textId="77777777" w:rsidR="007C22A0"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8D4BA0">
        <w:rPr>
          <w:rFonts w:ascii="Times New Roman" w:hAnsi="Times New Roman" w:cs="Times New Roman"/>
          <w:sz w:val="24"/>
          <w:szCs w:val="24"/>
        </w:rPr>
        <w:t xml:space="preserve">.9. </w:t>
      </w:r>
      <w:r w:rsidR="00F52A6D" w:rsidRPr="00B10056">
        <w:rPr>
          <w:rFonts w:ascii="Times New Roman" w:hAnsi="Times New Roman" w:cs="Times New Roman"/>
          <w:sz w:val="24"/>
          <w:szCs w:val="24"/>
        </w:rPr>
        <w:t>teikia informacinę, psichologinę, socialinę ir pedagoginę, specialiąją pedagoginę,</w:t>
      </w:r>
      <w:r w:rsidR="00B95D0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specialiąją pagalbą</w:t>
      </w:r>
      <w:r w:rsidR="007C22A0" w:rsidRPr="00B10056">
        <w:rPr>
          <w:rFonts w:ascii="Times New Roman" w:hAnsi="Times New Roman" w:cs="Times New Roman"/>
          <w:sz w:val="24"/>
          <w:szCs w:val="24"/>
        </w:rPr>
        <w:t>;</w:t>
      </w:r>
    </w:p>
    <w:p w14:paraId="0A8AE8DB"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.10. </w:t>
      </w:r>
      <w:r w:rsidR="00F52A6D" w:rsidRPr="00B10056">
        <w:rPr>
          <w:rFonts w:ascii="Times New Roman" w:hAnsi="Times New Roman" w:cs="Times New Roman"/>
          <w:sz w:val="24"/>
          <w:szCs w:val="24"/>
        </w:rPr>
        <w:t>įvert</w:t>
      </w:r>
      <w:r w:rsidR="00B95D04" w:rsidRPr="00B10056">
        <w:rPr>
          <w:rFonts w:ascii="Times New Roman" w:hAnsi="Times New Roman" w:cs="Times New Roman"/>
          <w:sz w:val="24"/>
          <w:szCs w:val="24"/>
        </w:rPr>
        <w:t>ina vaikų specialiuosius ugdymo(</w:t>
      </w:r>
      <w:proofErr w:type="spellStart"/>
      <w:r w:rsidR="00B95D04" w:rsidRPr="00B10056">
        <w:rPr>
          <w:rFonts w:ascii="Times New Roman" w:hAnsi="Times New Roman" w:cs="Times New Roman"/>
          <w:sz w:val="24"/>
          <w:szCs w:val="24"/>
        </w:rPr>
        <w:t>si</w:t>
      </w:r>
      <w:proofErr w:type="spellEnd"/>
      <w:r w:rsidR="00B95D04" w:rsidRPr="00B10056">
        <w:rPr>
          <w:rFonts w:ascii="Times New Roman" w:hAnsi="Times New Roman" w:cs="Times New Roman"/>
          <w:sz w:val="24"/>
          <w:szCs w:val="24"/>
        </w:rPr>
        <w:t>) poreikius,</w:t>
      </w:r>
      <w:r w:rsidR="00F52A6D" w:rsidRPr="00B10056">
        <w:rPr>
          <w:rFonts w:ascii="Times New Roman" w:hAnsi="Times New Roman" w:cs="Times New Roman"/>
          <w:sz w:val="24"/>
          <w:szCs w:val="24"/>
        </w:rPr>
        <w:t xml:space="preserve"> pritaiko ugdymą specialiųjų</w:t>
      </w:r>
      <w:r w:rsidR="00B95D0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ugdymo (</w:t>
      </w:r>
      <w:proofErr w:type="spellStart"/>
      <w:r w:rsidR="00F52A6D" w:rsidRPr="00B10056">
        <w:rPr>
          <w:rFonts w:ascii="Times New Roman" w:hAnsi="Times New Roman" w:cs="Times New Roman"/>
          <w:sz w:val="24"/>
          <w:szCs w:val="24"/>
        </w:rPr>
        <w:t>si</w:t>
      </w:r>
      <w:proofErr w:type="spellEnd"/>
      <w:r w:rsidR="00F52A6D" w:rsidRPr="00B10056">
        <w:rPr>
          <w:rFonts w:ascii="Times New Roman" w:hAnsi="Times New Roman" w:cs="Times New Roman"/>
          <w:sz w:val="24"/>
          <w:szCs w:val="24"/>
        </w:rPr>
        <w:t>) poreikių turintiems vaikams;</w:t>
      </w:r>
    </w:p>
    <w:p w14:paraId="0E13DAC0"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.11. </w:t>
      </w:r>
      <w:r w:rsidR="00F52A6D" w:rsidRPr="00B10056">
        <w:rPr>
          <w:rFonts w:ascii="Times New Roman" w:hAnsi="Times New Roman" w:cs="Times New Roman"/>
          <w:sz w:val="24"/>
          <w:szCs w:val="24"/>
        </w:rPr>
        <w:t>teikia papildomas mokamas paslaugas teisės aktų nustatyta tvarka;</w:t>
      </w:r>
    </w:p>
    <w:p w14:paraId="2ABBAC47"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.12. </w:t>
      </w:r>
      <w:r w:rsidR="00F52A6D" w:rsidRPr="00B10056">
        <w:rPr>
          <w:rFonts w:ascii="Times New Roman" w:hAnsi="Times New Roman" w:cs="Times New Roman"/>
          <w:sz w:val="24"/>
          <w:szCs w:val="24"/>
        </w:rPr>
        <w:t>sudaro sąlygas darbuotojams tobulinti kvalifikaciją ir kompetencijas, dalytis gerąja</w:t>
      </w:r>
      <w:r w:rsidR="00B95D0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patirtimi, rengti mokymus;</w:t>
      </w:r>
    </w:p>
    <w:p w14:paraId="7CCCDFEE"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.13. </w:t>
      </w:r>
      <w:r w:rsidR="00361152" w:rsidRPr="00B10056">
        <w:rPr>
          <w:rFonts w:ascii="Times New Roman" w:hAnsi="Times New Roman" w:cs="Times New Roman"/>
          <w:sz w:val="24"/>
          <w:szCs w:val="24"/>
        </w:rPr>
        <w:t>nusistato mokyklos</w:t>
      </w:r>
      <w:r w:rsidR="00F52A6D" w:rsidRPr="00B10056">
        <w:rPr>
          <w:rFonts w:ascii="Times New Roman" w:hAnsi="Times New Roman" w:cs="Times New Roman"/>
          <w:sz w:val="24"/>
          <w:szCs w:val="24"/>
        </w:rPr>
        <w:t xml:space="preserve"> bendruomenės narių elgesio normas, atsižvelgęs į Pedagogų etikos</w:t>
      </w:r>
      <w:r w:rsidR="007C22A0"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kodekso reikalavimus;</w:t>
      </w:r>
    </w:p>
    <w:p w14:paraId="5AB799E2" w14:textId="77777777" w:rsidR="00F52A6D" w:rsidRPr="00B10056" w:rsidRDefault="003745AC" w:rsidP="008D4BA0">
      <w:pPr>
        <w:tabs>
          <w:tab w:val="left" w:pos="1701"/>
        </w:tabs>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.14. </w:t>
      </w:r>
      <w:r w:rsidR="00F52A6D" w:rsidRPr="00B10056">
        <w:rPr>
          <w:rFonts w:ascii="Times New Roman" w:hAnsi="Times New Roman" w:cs="Times New Roman"/>
          <w:sz w:val="24"/>
          <w:szCs w:val="24"/>
        </w:rPr>
        <w:t>vykdo vaikų sveikatos priežiūrą, minimalios priežiūros priemones teisės aktų</w:t>
      </w:r>
      <w:r w:rsidR="007C22A0"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nustatyta tvarka;</w:t>
      </w:r>
    </w:p>
    <w:p w14:paraId="509746A5"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.15. </w:t>
      </w:r>
      <w:r w:rsidR="00F52A6D" w:rsidRPr="00B10056">
        <w:rPr>
          <w:rFonts w:ascii="Times New Roman" w:hAnsi="Times New Roman" w:cs="Times New Roman"/>
          <w:sz w:val="24"/>
          <w:szCs w:val="24"/>
        </w:rPr>
        <w:t>užtikrina higienos normas, teisės aktų reikalavimus atitinkančią sveiką ir saugią</w:t>
      </w:r>
      <w:r w:rsidR="00BD050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ugdymo (</w:t>
      </w:r>
      <w:proofErr w:type="spellStart"/>
      <w:r w:rsidR="00F52A6D" w:rsidRPr="00B10056">
        <w:rPr>
          <w:rFonts w:ascii="Times New Roman" w:hAnsi="Times New Roman" w:cs="Times New Roman"/>
          <w:sz w:val="24"/>
          <w:szCs w:val="24"/>
        </w:rPr>
        <w:t>si</w:t>
      </w:r>
      <w:proofErr w:type="spellEnd"/>
      <w:r w:rsidR="00F52A6D" w:rsidRPr="00B10056">
        <w:rPr>
          <w:rFonts w:ascii="Times New Roman" w:hAnsi="Times New Roman" w:cs="Times New Roman"/>
          <w:sz w:val="24"/>
          <w:szCs w:val="24"/>
        </w:rPr>
        <w:t>) ir darbo aplinką;</w:t>
      </w:r>
    </w:p>
    <w:p w14:paraId="567E1616"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.16. </w:t>
      </w:r>
      <w:r w:rsidR="00F52A6D" w:rsidRPr="00B10056">
        <w:rPr>
          <w:rFonts w:ascii="Times New Roman" w:hAnsi="Times New Roman" w:cs="Times New Roman"/>
          <w:sz w:val="24"/>
          <w:szCs w:val="24"/>
        </w:rPr>
        <w:t>kuria, turtina, atnaujina ir (ar) pertvarko ugdymo turinio reikalavimams įgyvendinti</w:t>
      </w:r>
      <w:r w:rsidR="00BD0504" w:rsidRPr="00B10056">
        <w:rPr>
          <w:rFonts w:ascii="Times New Roman" w:hAnsi="Times New Roman" w:cs="Times New Roman"/>
          <w:sz w:val="24"/>
          <w:szCs w:val="24"/>
        </w:rPr>
        <w:t xml:space="preserve"> </w:t>
      </w:r>
      <w:r w:rsidR="00F52A6D" w:rsidRPr="00B10056">
        <w:rPr>
          <w:rFonts w:ascii="Times New Roman" w:hAnsi="Times New Roman" w:cs="Times New Roman"/>
          <w:sz w:val="24"/>
          <w:szCs w:val="24"/>
        </w:rPr>
        <w:t>reikiamą materialinę bazę ir edukacines aplinkas;</w:t>
      </w:r>
    </w:p>
    <w:p w14:paraId="3ED6B346" w14:textId="6A493958" w:rsidR="00F52A6D" w:rsidRPr="00B10056" w:rsidRDefault="003745AC" w:rsidP="00295B10">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.17. </w:t>
      </w:r>
      <w:r w:rsidR="00F52A6D" w:rsidRPr="00B10056">
        <w:rPr>
          <w:rFonts w:ascii="Times New Roman" w:hAnsi="Times New Roman" w:cs="Times New Roman"/>
          <w:sz w:val="24"/>
          <w:szCs w:val="24"/>
        </w:rPr>
        <w:t>dalyvauja įvairiuose konkursuose, renginiuose, kuriais siekiama vaikų integracijos ir</w:t>
      </w:r>
      <w:r w:rsidR="00CE5B9E">
        <w:rPr>
          <w:rFonts w:ascii="Times New Roman" w:hAnsi="Times New Roman" w:cs="Times New Roman"/>
          <w:sz w:val="24"/>
          <w:szCs w:val="24"/>
        </w:rPr>
        <w:t xml:space="preserve"> </w:t>
      </w:r>
      <w:r w:rsidR="00F52A6D" w:rsidRPr="00B10056">
        <w:rPr>
          <w:rFonts w:ascii="Times New Roman" w:hAnsi="Times New Roman" w:cs="Times New Roman"/>
          <w:sz w:val="24"/>
          <w:szCs w:val="24"/>
        </w:rPr>
        <w:t>socializacijos, komunikacinių gebėjimų vystymo, juos organizuoja;</w:t>
      </w:r>
    </w:p>
    <w:p w14:paraId="512F37FA" w14:textId="34D8A143" w:rsidR="007C22A0" w:rsidRPr="00B10056" w:rsidRDefault="003745AC" w:rsidP="00295B10">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.18. </w:t>
      </w:r>
      <w:r w:rsidR="00F52A6D" w:rsidRPr="00B10056">
        <w:rPr>
          <w:rFonts w:ascii="Times New Roman" w:hAnsi="Times New Roman" w:cs="Times New Roman"/>
          <w:sz w:val="24"/>
          <w:szCs w:val="24"/>
        </w:rPr>
        <w:t>puoselėja pilietiškas ir dvasines vertybes, gerina gimtosios ir valstybinės kalbų</w:t>
      </w:r>
      <w:r w:rsidR="00CE5B9E">
        <w:rPr>
          <w:rFonts w:ascii="Times New Roman" w:hAnsi="Times New Roman" w:cs="Times New Roman"/>
          <w:sz w:val="24"/>
          <w:szCs w:val="24"/>
        </w:rPr>
        <w:t xml:space="preserve"> </w:t>
      </w:r>
      <w:r w:rsidR="00F52A6D" w:rsidRPr="00B10056">
        <w:rPr>
          <w:rFonts w:ascii="Times New Roman" w:hAnsi="Times New Roman" w:cs="Times New Roman"/>
          <w:sz w:val="24"/>
          <w:szCs w:val="24"/>
        </w:rPr>
        <w:t>ugdymo kokybę</w:t>
      </w:r>
      <w:r w:rsidR="007C22A0" w:rsidRPr="00B10056">
        <w:rPr>
          <w:rFonts w:ascii="Times New Roman" w:hAnsi="Times New Roman" w:cs="Times New Roman"/>
          <w:sz w:val="24"/>
          <w:szCs w:val="24"/>
        </w:rPr>
        <w:t>;</w:t>
      </w:r>
    </w:p>
    <w:p w14:paraId="1B834ECF"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.19. </w:t>
      </w:r>
      <w:r w:rsidR="00F52A6D" w:rsidRPr="00B10056">
        <w:rPr>
          <w:rFonts w:ascii="Times New Roman" w:hAnsi="Times New Roman" w:cs="Times New Roman"/>
          <w:sz w:val="24"/>
          <w:szCs w:val="24"/>
        </w:rPr>
        <w:t>organizuoja ir vykdo vaikų maitinimą;</w:t>
      </w:r>
    </w:p>
    <w:p w14:paraId="17731EA3"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.20. </w:t>
      </w:r>
      <w:r w:rsidR="00F52A6D" w:rsidRPr="00B10056">
        <w:rPr>
          <w:rFonts w:ascii="Times New Roman" w:hAnsi="Times New Roman" w:cs="Times New Roman"/>
          <w:sz w:val="24"/>
          <w:szCs w:val="24"/>
        </w:rPr>
        <w:t>bendradarbiauja su rajono, šalies, kitų valstybių ugdymo įstaigomis;</w:t>
      </w:r>
    </w:p>
    <w:p w14:paraId="366B18F9"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.21. </w:t>
      </w:r>
      <w:r w:rsidR="00F52A6D" w:rsidRPr="00B10056">
        <w:rPr>
          <w:rFonts w:ascii="Times New Roman" w:hAnsi="Times New Roman" w:cs="Times New Roman"/>
          <w:sz w:val="24"/>
          <w:szCs w:val="24"/>
        </w:rPr>
        <w:t>užtikrina asmens duomenų apsaugą;</w:t>
      </w:r>
    </w:p>
    <w:p w14:paraId="45A9E66B" w14:textId="77777777" w:rsidR="00F52A6D"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.22. </w:t>
      </w:r>
      <w:r w:rsidR="00F52A6D" w:rsidRPr="00B10056">
        <w:rPr>
          <w:rFonts w:ascii="Times New Roman" w:hAnsi="Times New Roman" w:cs="Times New Roman"/>
          <w:sz w:val="24"/>
          <w:szCs w:val="24"/>
        </w:rPr>
        <w:t xml:space="preserve">viešai skelbia informaciją apie </w:t>
      </w:r>
      <w:r w:rsidR="00636773">
        <w:rPr>
          <w:rFonts w:ascii="Times New Roman" w:hAnsi="Times New Roman" w:cs="Times New Roman"/>
          <w:sz w:val="24"/>
          <w:szCs w:val="24"/>
        </w:rPr>
        <w:t>Lopšelio-darželio</w:t>
      </w:r>
      <w:r w:rsidR="00F52A6D" w:rsidRPr="00B10056">
        <w:rPr>
          <w:rFonts w:ascii="Times New Roman" w:hAnsi="Times New Roman" w:cs="Times New Roman"/>
          <w:sz w:val="24"/>
          <w:szCs w:val="24"/>
        </w:rPr>
        <w:t xml:space="preserve"> veiklą teisės aktų nustatyta tvarka;</w:t>
      </w:r>
    </w:p>
    <w:p w14:paraId="21F9682C" w14:textId="77777777" w:rsidR="00411FA3" w:rsidRPr="00B10056" w:rsidRDefault="003745AC" w:rsidP="00B10056">
      <w:pPr>
        <w:autoSpaceDE w:val="0"/>
        <w:autoSpaceDN w:val="0"/>
        <w:adjustRightInd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5</w:t>
      </w:r>
      <w:r w:rsidR="00DB1DBB" w:rsidRPr="00B10056">
        <w:rPr>
          <w:rFonts w:ascii="Times New Roman" w:hAnsi="Times New Roman" w:cs="Times New Roman"/>
          <w:sz w:val="24"/>
          <w:szCs w:val="24"/>
        </w:rPr>
        <w:t xml:space="preserve">.23. </w:t>
      </w:r>
      <w:r w:rsidR="00F52A6D" w:rsidRPr="00B10056">
        <w:rPr>
          <w:rFonts w:ascii="Times New Roman" w:hAnsi="Times New Roman" w:cs="Times New Roman"/>
          <w:sz w:val="24"/>
          <w:szCs w:val="24"/>
        </w:rPr>
        <w:t>atlieka kitas Lietuvos Respublikos įstatymuose ir kituose teisė</w:t>
      </w:r>
      <w:r w:rsidR="007C22A0" w:rsidRPr="00B10056">
        <w:rPr>
          <w:rFonts w:ascii="Times New Roman" w:hAnsi="Times New Roman" w:cs="Times New Roman"/>
          <w:sz w:val="24"/>
          <w:szCs w:val="24"/>
        </w:rPr>
        <w:t xml:space="preserve">s aktuose nustatytas </w:t>
      </w:r>
      <w:r w:rsidR="00F52A6D" w:rsidRPr="00B10056">
        <w:rPr>
          <w:rFonts w:ascii="Times New Roman" w:hAnsi="Times New Roman" w:cs="Times New Roman"/>
          <w:sz w:val="24"/>
          <w:szCs w:val="24"/>
        </w:rPr>
        <w:t>funkcijas.</w:t>
      </w:r>
    </w:p>
    <w:p w14:paraId="781E1687" w14:textId="77777777" w:rsidR="00544BA6" w:rsidRPr="00B10056" w:rsidRDefault="00544BA6" w:rsidP="00B10056">
      <w:pPr>
        <w:tabs>
          <w:tab w:val="left" w:pos="0"/>
          <w:tab w:val="left" w:pos="1276"/>
          <w:tab w:val="left" w:pos="1418"/>
          <w:tab w:val="left" w:pos="1560"/>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III SKYRIUS</w:t>
      </w:r>
    </w:p>
    <w:p w14:paraId="3553423D" w14:textId="77777777" w:rsidR="003745AC" w:rsidRDefault="00514806" w:rsidP="003745AC">
      <w:pPr>
        <w:tabs>
          <w:tab w:val="left" w:pos="0"/>
          <w:tab w:val="left" w:pos="1276"/>
          <w:tab w:val="left" w:pos="1418"/>
          <w:tab w:val="left" w:pos="156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LOŠELIO-DARŽELIO</w:t>
      </w:r>
      <w:r w:rsidR="00544BA6" w:rsidRPr="00B10056">
        <w:rPr>
          <w:rFonts w:ascii="Times New Roman" w:hAnsi="Times New Roman" w:cs="Times New Roman"/>
          <w:b/>
          <w:sz w:val="24"/>
          <w:szCs w:val="24"/>
        </w:rPr>
        <w:t xml:space="preserve"> TEISĖS IR PAREIGOS</w:t>
      </w:r>
    </w:p>
    <w:p w14:paraId="5620E81D" w14:textId="77777777" w:rsidR="00514806" w:rsidRDefault="00514806" w:rsidP="003745AC">
      <w:pPr>
        <w:tabs>
          <w:tab w:val="left" w:pos="0"/>
          <w:tab w:val="left" w:pos="1276"/>
          <w:tab w:val="left" w:pos="1418"/>
          <w:tab w:val="left" w:pos="1560"/>
        </w:tabs>
        <w:spacing w:after="0" w:line="240" w:lineRule="auto"/>
        <w:jc w:val="center"/>
        <w:rPr>
          <w:rFonts w:ascii="Times New Roman" w:hAnsi="Times New Roman" w:cs="Times New Roman"/>
          <w:b/>
          <w:sz w:val="24"/>
          <w:szCs w:val="24"/>
        </w:rPr>
      </w:pPr>
    </w:p>
    <w:p w14:paraId="47758517" w14:textId="1440283A"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sidRPr="003745AC">
        <w:rPr>
          <w:rFonts w:ascii="Times New Roman" w:hAnsi="Times New Roman" w:cs="Times New Roman"/>
          <w:sz w:val="24"/>
          <w:szCs w:val="24"/>
        </w:rPr>
        <w:t>2</w:t>
      </w:r>
      <w:r w:rsidR="00E05BBA">
        <w:rPr>
          <w:rFonts w:ascii="Times New Roman" w:hAnsi="Times New Roman" w:cs="Times New Roman"/>
          <w:sz w:val="24"/>
          <w:szCs w:val="24"/>
        </w:rPr>
        <w:t>6</w:t>
      </w:r>
      <w:r w:rsidRPr="003745AC">
        <w:rPr>
          <w:rFonts w:ascii="Times New Roman" w:hAnsi="Times New Roman" w:cs="Times New Roman"/>
          <w:sz w:val="24"/>
          <w:szCs w:val="24"/>
        </w:rPr>
        <w:t>.</w:t>
      </w:r>
      <w:r w:rsidRPr="003745AC">
        <w:rPr>
          <w:rFonts w:ascii="Times New Roman" w:hAnsi="Times New Roman" w:cs="Times New Roman"/>
          <w:b/>
          <w:sz w:val="24"/>
          <w:szCs w:val="24"/>
        </w:rPr>
        <w:t xml:space="preserve"> </w:t>
      </w:r>
      <w:r w:rsidR="00636773">
        <w:rPr>
          <w:rFonts w:ascii="Times New Roman" w:hAnsi="Times New Roman" w:cs="Times New Roman"/>
          <w:sz w:val="24"/>
          <w:szCs w:val="24"/>
        </w:rPr>
        <w:t>Lopšelis-darželis</w:t>
      </w:r>
      <w:r w:rsidR="007A2FB9" w:rsidRPr="003745AC">
        <w:rPr>
          <w:rFonts w:ascii="Times New Roman" w:hAnsi="Times New Roman" w:cs="Times New Roman"/>
          <w:sz w:val="24"/>
          <w:szCs w:val="24"/>
        </w:rPr>
        <w:t>, įgyvendindama</w:t>
      </w:r>
      <w:r w:rsidR="00636773">
        <w:rPr>
          <w:rFonts w:ascii="Times New Roman" w:hAnsi="Times New Roman" w:cs="Times New Roman"/>
          <w:sz w:val="24"/>
          <w:szCs w:val="24"/>
        </w:rPr>
        <w:t>s</w:t>
      </w:r>
      <w:r w:rsidR="007A2FB9" w:rsidRPr="003745AC">
        <w:rPr>
          <w:rFonts w:ascii="Times New Roman" w:hAnsi="Times New Roman" w:cs="Times New Roman"/>
          <w:sz w:val="24"/>
          <w:szCs w:val="24"/>
        </w:rPr>
        <w:t xml:space="preserve"> pavestus tikslus ir uždavinius,</w:t>
      </w:r>
      <w:r w:rsidR="00361152" w:rsidRPr="003745AC">
        <w:rPr>
          <w:rFonts w:ascii="Times New Roman" w:hAnsi="Times New Roman" w:cs="Times New Roman"/>
          <w:sz w:val="24"/>
          <w:szCs w:val="24"/>
        </w:rPr>
        <w:t xml:space="preserve"> atlikdama</w:t>
      </w:r>
      <w:r w:rsidR="00CE5B9E">
        <w:rPr>
          <w:rFonts w:ascii="Times New Roman" w:hAnsi="Times New Roman" w:cs="Times New Roman"/>
          <w:sz w:val="24"/>
          <w:szCs w:val="24"/>
        </w:rPr>
        <w:t>s</w:t>
      </w:r>
      <w:r w:rsidR="00361152" w:rsidRPr="003745AC">
        <w:rPr>
          <w:rFonts w:ascii="Times New Roman" w:hAnsi="Times New Roman" w:cs="Times New Roman"/>
          <w:sz w:val="24"/>
          <w:szCs w:val="24"/>
        </w:rPr>
        <w:t xml:space="preserve"> priskirtas funkcijas</w:t>
      </w:r>
      <w:r w:rsidRPr="003745AC">
        <w:rPr>
          <w:rFonts w:ascii="Times New Roman" w:hAnsi="Times New Roman" w:cs="Times New Roman"/>
          <w:sz w:val="24"/>
          <w:szCs w:val="24"/>
        </w:rPr>
        <w:t xml:space="preserve">, </w:t>
      </w:r>
      <w:r w:rsidR="00C55DED" w:rsidRPr="003745AC">
        <w:rPr>
          <w:rFonts w:ascii="Times New Roman" w:hAnsi="Times New Roman" w:cs="Times New Roman"/>
          <w:sz w:val="24"/>
          <w:szCs w:val="24"/>
        </w:rPr>
        <w:t>turi teisę:</w:t>
      </w:r>
    </w:p>
    <w:p w14:paraId="027F940F" w14:textId="77777777" w:rsidR="003745AC" w:rsidRP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sidRPr="003745AC">
        <w:rPr>
          <w:rFonts w:ascii="Times New Roman" w:hAnsi="Times New Roman" w:cs="Times New Roman"/>
          <w:sz w:val="24"/>
          <w:szCs w:val="24"/>
        </w:rPr>
        <w:t>2</w:t>
      </w:r>
      <w:r w:rsidR="00E05BBA">
        <w:rPr>
          <w:rFonts w:ascii="Times New Roman" w:hAnsi="Times New Roman" w:cs="Times New Roman"/>
          <w:sz w:val="24"/>
          <w:szCs w:val="24"/>
        </w:rPr>
        <w:t>6</w:t>
      </w:r>
      <w:r w:rsidRPr="003745AC">
        <w:rPr>
          <w:rFonts w:ascii="Times New Roman" w:hAnsi="Times New Roman" w:cs="Times New Roman"/>
          <w:sz w:val="24"/>
          <w:szCs w:val="24"/>
        </w:rPr>
        <w:t xml:space="preserve">.1. </w:t>
      </w:r>
      <w:r w:rsidR="000227F5" w:rsidRPr="003745AC">
        <w:rPr>
          <w:rFonts w:ascii="Times New Roman" w:hAnsi="Times New Roman" w:cs="Times New Roman"/>
          <w:sz w:val="24"/>
          <w:szCs w:val="24"/>
        </w:rPr>
        <w:t>parinkti ugdymo(</w:t>
      </w:r>
      <w:proofErr w:type="spellStart"/>
      <w:r w:rsidR="000227F5" w:rsidRPr="003745AC">
        <w:rPr>
          <w:rFonts w:ascii="Times New Roman" w:hAnsi="Times New Roman" w:cs="Times New Roman"/>
          <w:sz w:val="24"/>
          <w:szCs w:val="24"/>
        </w:rPr>
        <w:t>si</w:t>
      </w:r>
      <w:proofErr w:type="spellEnd"/>
      <w:r w:rsidR="000227F5" w:rsidRPr="003745AC">
        <w:rPr>
          <w:rFonts w:ascii="Times New Roman" w:hAnsi="Times New Roman" w:cs="Times New Roman"/>
          <w:sz w:val="24"/>
          <w:szCs w:val="24"/>
        </w:rPr>
        <w:t>) metodus ir veiklos būdus;</w:t>
      </w:r>
    </w:p>
    <w:p w14:paraId="735FA89C" w14:textId="77777777"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sidRPr="003745AC">
        <w:rPr>
          <w:rFonts w:ascii="Times New Roman" w:hAnsi="Times New Roman" w:cs="Times New Roman"/>
          <w:sz w:val="24"/>
          <w:szCs w:val="24"/>
        </w:rPr>
        <w:t>2</w:t>
      </w:r>
      <w:r w:rsidR="00E05BBA">
        <w:rPr>
          <w:rFonts w:ascii="Times New Roman" w:hAnsi="Times New Roman" w:cs="Times New Roman"/>
          <w:sz w:val="24"/>
          <w:szCs w:val="24"/>
        </w:rPr>
        <w:t>6</w:t>
      </w:r>
      <w:r w:rsidRPr="003745AC">
        <w:rPr>
          <w:rFonts w:ascii="Times New Roman" w:hAnsi="Times New Roman" w:cs="Times New Roman"/>
          <w:sz w:val="24"/>
          <w:szCs w:val="24"/>
        </w:rPr>
        <w:t xml:space="preserve">.2. </w:t>
      </w:r>
      <w:r w:rsidR="000227F5" w:rsidRPr="003745AC">
        <w:rPr>
          <w:rFonts w:ascii="Times New Roman" w:hAnsi="Times New Roman" w:cs="Times New Roman"/>
          <w:sz w:val="24"/>
          <w:szCs w:val="24"/>
        </w:rPr>
        <w:t>kurti naujus ugdymo(</w:t>
      </w:r>
      <w:proofErr w:type="spellStart"/>
      <w:r w:rsidR="000227F5" w:rsidRPr="003745AC">
        <w:rPr>
          <w:rFonts w:ascii="Times New Roman" w:hAnsi="Times New Roman" w:cs="Times New Roman"/>
          <w:sz w:val="24"/>
          <w:szCs w:val="24"/>
        </w:rPr>
        <w:t>si</w:t>
      </w:r>
      <w:proofErr w:type="spellEnd"/>
      <w:r w:rsidR="000227F5" w:rsidRPr="003745AC">
        <w:rPr>
          <w:rFonts w:ascii="Times New Roman" w:hAnsi="Times New Roman" w:cs="Times New Roman"/>
          <w:sz w:val="24"/>
          <w:szCs w:val="24"/>
        </w:rPr>
        <w:t>) modelius, užtikrin</w:t>
      </w:r>
      <w:r w:rsidR="00033F55" w:rsidRPr="003745AC">
        <w:rPr>
          <w:rFonts w:ascii="Times New Roman" w:hAnsi="Times New Roman" w:cs="Times New Roman"/>
          <w:sz w:val="24"/>
          <w:szCs w:val="24"/>
        </w:rPr>
        <w:t>ančius geros kokybės ugdymo(</w:t>
      </w:r>
      <w:proofErr w:type="spellStart"/>
      <w:r w:rsidR="00033F55" w:rsidRPr="003745AC">
        <w:rPr>
          <w:rFonts w:ascii="Times New Roman" w:hAnsi="Times New Roman" w:cs="Times New Roman"/>
          <w:sz w:val="24"/>
          <w:szCs w:val="24"/>
        </w:rPr>
        <w:t>si</w:t>
      </w:r>
      <w:proofErr w:type="spellEnd"/>
      <w:r w:rsidR="00033F55" w:rsidRPr="003745AC">
        <w:rPr>
          <w:rFonts w:ascii="Times New Roman" w:hAnsi="Times New Roman" w:cs="Times New Roman"/>
          <w:sz w:val="24"/>
          <w:szCs w:val="24"/>
        </w:rPr>
        <w:t xml:space="preserve">) </w:t>
      </w:r>
      <w:r w:rsidR="000227F5" w:rsidRPr="003745AC">
        <w:rPr>
          <w:rFonts w:ascii="Times New Roman" w:hAnsi="Times New Roman" w:cs="Times New Roman"/>
          <w:sz w:val="24"/>
          <w:szCs w:val="24"/>
        </w:rPr>
        <w:t>pasiekimus;</w:t>
      </w:r>
    </w:p>
    <w:p w14:paraId="37D46C79" w14:textId="77777777"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6</w:t>
      </w:r>
      <w:r>
        <w:rPr>
          <w:rFonts w:ascii="Times New Roman" w:hAnsi="Times New Roman" w:cs="Times New Roman"/>
          <w:sz w:val="24"/>
          <w:szCs w:val="24"/>
        </w:rPr>
        <w:t xml:space="preserve">.3. </w:t>
      </w:r>
      <w:r w:rsidR="003F03F1" w:rsidRPr="00B10056">
        <w:rPr>
          <w:rFonts w:ascii="Times New Roman" w:hAnsi="Times New Roman" w:cs="Times New Roman"/>
          <w:sz w:val="24"/>
          <w:szCs w:val="24"/>
        </w:rPr>
        <w:t>bendradarbiauti su veiklai įtakos turinčiais fiziniais ir juridiniais asmenimis;</w:t>
      </w:r>
    </w:p>
    <w:p w14:paraId="6B523BD7" w14:textId="77777777"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6</w:t>
      </w:r>
      <w:r>
        <w:rPr>
          <w:rFonts w:ascii="Times New Roman" w:hAnsi="Times New Roman" w:cs="Times New Roman"/>
          <w:sz w:val="24"/>
          <w:szCs w:val="24"/>
        </w:rPr>
        <w:t xml:space="preserve">.4. </w:t>
      </w:r>
      <w:r w:rsidR="00E55B7F" w:rsidRPr="00B10056">
        <w:rPr>
          <w:rFonts w:ascii="Times New Roman" w:hAnsi="Times New Roman" w:cs="Times New Roman"/>
          <w:sz w:val="24"/>
          <w:szCs w:val="24"/>
        </w:rPr>
        <w:t>vykdyti šalies ir tarptautinius švietimo projektus;</w:t>
      </w:r>
    </w:p>
    <w:p w14:paraId="4CCE97CC" w14:textId="77777777"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6</w:t>
      </w:r>
      <w:r>
        <w:rPr>
          <w:rFonts w:ascii="Times New Roman" w:hAnsi="Times New Roman" w:cs="Times New Roman"/>
          <w:sz w:val="24"/>
          <w:szCs w:val="24"/>
        </w:rPr>
        <w:t xml:space="preserve">.5. </w:t>
      </w:r>
      <w:r w:rsidR="00E55B7F" w:rsidRPr="00B10056">
        <w:rPr>
          <w:rFonts w:ascii="Times New Roman" w:hAnsi="Times New Roman" w:cs="Times New Roman"/>
          <w:sz w:val="24"/>
          <w:szCs w:val="24"/>
        </w:rPr>
        <w:t>stoti ir jungtis į asociacijas, dalyvauti jų veikloje;</w:t>
      </w:r>
    </w:p>
    <w:p w14:paraId="2CA24E25" w14:textId="77777777"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6</w:t>
      </w:r>
      <w:r>
        <w:rPr>
          <w:rFonts w:ascii="Times New Roman" w:hAnsi="Times New Roman" w:cs="Times New Roman"/>
          <w:sz w:val="24"/>
          <w:szCs w:val="24"/>
        </w:rPr>
        <w:t xml:space="preserve">.6. </w:t>
      </w:r>
      <w:r w:rsidR="00676002" w:rsidRPr="00B10056">
        <w:rPr>
          <w:rFonts w:ascii="Times New Roman" w:hAnsi="Times New Roman" w:cs="Times New Roman"/>
          <w:sz w:val="24"/>
          <w:szCs w:val="24"/>
        </w:rPr>
        <w:t>gauti paramą Lietuvos Respublikos įstatymų nustatyta tvarka;</w:t>
      </w:r>
    </w:p>
    <w:p w14:paraId="699C9D88" w14:textId="77777777" w:rsidR="003745AC" w:rsidRDefault="003745AC" w:rsidP="003745AC">
      <w:pPr>
        <w:tabs>
          <w:tab w:val="left" w:pos="0"/>
          <w:tab w:val="left" w:pos="1276"/>
          <w:tab w:val="left" w:pos="1418"/>
          <w:tab w:val="left" w:pos="1560"/>
        </w:tabs>
        <w:spacing w:after="0" w:line="240" w:lineRule="auto"/>
        <w:ind w:firstLine="1134"/>
        <w:rPr>
          <w:rFonts w:ascii="Times New Roman" w:hAnsi="Times New Roman" w:cs="Times New Roman"/>
          <w:b/>
          <w:sz w:val="24"/>
          <w:szCs w:val="24"/>
        </w:rPr>
      </w:pPr>
      <w:r>
        <w:rPr>
          <w:rFonts w:ascii="Times New Roman" w:hAnsi="Times New Roman" w:cs="Times New Roman"/>
          <w:sz w:val="24"/>
          <w:szCs w:val="24"/>
        </w:rPr>
        <w:t>2</w:t>
      </w:r>
      <w:r w:rsidR="00E05BBA">
        <w:rPr>
          <w:rFonts w:ascii="Times New Roman" w:hAnsi="Times New Roman" w:cs="Times New Roman"/>
          <w:sz w:val="24"/>
          <w:szCs w:val="24"/>
        </w:rPr>
        <w:t>6</w:t>
      </w:r>
      <w:r>
        <w:rPr>
          <w:rFonts w:ascii="Times New Roman" w:hAnsi="Times New Roman" w:cs="Times New Roman"/>
          <w:sz w:val="24"/>
          <w:szCs w:val="24"/>
        </w:rPr>
        <w:t xml:space="preserve">.7. </w:t>
      </w:r>
      <w:r w:rsidR="00FF7534" w:rsidRPr="00B10056">
        <w:rPr>
          <w:rFonts w:ascii="Times New Roman" w:hAnsi="Times New Roman" w:cs="Times New Roman"/>
          <w:sz w:val="24"/>
          <w:szCs w:val="24"/>
        </w:rPr>
        <w:t>n</w:t>
      </w:r>
      <w:r w:rsidR="00676002" w:rsidRPr="00B10056">
        <w:rPr>
          <w:rFonts w:ascii="Times New Roman" w:hAnsi="Times New Roman" w:cs="Times New Roman"/>
          <w:sz w:val="24"/>
          <w:szCs w:val="24"/>
        </w:rPr>
        <w:t>audotis kitomis teisės aktų suteiktomis teisėmis.</w:t>
      </w:r>
    </w:p>
    <w:p w14:paraId="38545E2C" w14:textId="77777777" w:rsidR="00B47734" w:rsidRDefault="003745AC" w:rsidP="00B47734">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sidRPr="003745AC">
        <w:rPr>
          <w:rFonts w:ascii="Times New Roman" w:hAnsi="Times New Roman" w:cs="Times New Roman"/>
          <w:sz w:val="24"/>
          <w:szCs w:val="24"/>
        </w:rPr>
        <w:t>2</w:t>
      </w:r>
      <w:r w:rsidR="00E05BBA">
        <w:rPr>
          <w:rFonts w:ascii="Times New Roman" w:hAnsi="Times New Roman" w:cs="Times New Roman"/>
          <w:sz w:val="24"/>
          <w:szCs w:val="24"/>
        </w:rPr>
        <w:t>7</w:t>
      </w:r>
      <w:r w:rsidRPr="003745AC">
        <w:rPr>
          <w:rFonts w:ascii="Times New Roman" w:hAnsi="Times New Roman" w:cs="Times New Roman"/>
          <w:sz w:val="24"/>
          <w:szCs w:val="24"/>
        </w:rPr>
        <w:t xml:space="preserve">. </w:t>
      </w:r>
      <w:r w:rsidR="00636773">
        <w:rPr>
          <w:rFonts w:ascii="Times New Roman" w:hAnsi="Times New Roman" w:cs="Times New Roman"/>
          <w:sz w:val="24"/>
          <w:szCs w:val="24"/>
        </w:rPr>
        <w:t>Lopšelio-darželio</w:t>
      </w:r>
      <w:r w:rsidR="00C55DED" w:rsidRPr="003745AC">
        <w:rPr>
          <w:rFonts w:ascii="Times New Roman" w:hAnsi="Times New Roman" w:cs="Times New Roman"/>
          <w:sz w:val="24"/>
          <w:szCs w:val="24"/>
        </w:rPr>
        <w:t xml:space="preserve"> pareigos</w:t>
      </w:r>
      <w:r w:rsidR="00676002" w:rsidRPr="003745AC">
        <w:rPr>
          <w:rFonts w:ascii="Times New Roman" w:hAnsi="Times New Roman" w:cs="Times New Roman"/>
          <w:sz w:val="24"/>
          <w:szCs w:val="24"/>
        </w:rPr>
        <w:t>:</w:t>
      </w:r>
    </w:p>
    <w:p w14:paraId="17AD89D1" w14:textId="77777777" w:rsidR="00B47734" w:rsidRDefault="00B47734" w:rsidP="00B47734">
      <w:pPr>
        <w:tabs>
          <w:tab w:val="left" w:pos="0"/>
          <w:tab w:val="left" w:pos="1276"/>
          <w:tab w:val="left" w:pos="1418"/>
          <w:tab w:val="left" w:pos="1560"/>
        </w:tabs>
        <w:spacing w:after="0" w:line="240" w:lineRule="auto"/>
        <w:ind w:firstLine="1134"/>
        <w:rPr>
          <w:rFonts w:ascii="Times New Roman" w:hAnsi="Times New Roman" w:cs="Times New Roman"/>
          <w:iCs/>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.1. </w:t>
      </w:r>
      <w:r w:rsidR="00910FAC" w:rsidRPr="00B10056">
        <w:rPr>
          <w:rFonts w:ascii="Times New Roman" w:hAnsi="Times New Roman" w:cs="Times New Roman"/>
          <w:sz w:val="24"/>
          <w:szCs w:val="24"/>
        </w:rPr>
        <w:t>sukurti ir palaikyti Lietuvos Respublikos teisės aktų reikalavimus atitinkančią sveiką, saugią, užkertančią kelią smurto, prievartos apraiškoms ir žalingiems įpročiams mokymo(</w:t>
      </w:r>
      <w:proofErr w:type="spellStart"/>
      <w:r w:rsidR="00910FAC" w:rsidRPr="00B10056">
        <w:rPr>
          <w:rFonts w:ascii="Times New Roman" w:hAnsi="Times New Roman" w:cs="Times New Roman"/>
          <w:sz w:val="24"/>
          <w:szCs w:val="24"/>
        </w:rPr>
        <w:t>si</w:t>
      </w:r>
      <w:proofErr w:type="spellEnd"/>
      <w:r w:rsidR="00910FAC" w:rsidRPr="00B10056">
        <w:rPr>
          <w:rFonts w:ascii="Times New Roman" w:hAnsi="Times New Roman" w:cs="Times New Roman"/>
          <w:sz w:val="24"/>
          <w:szCs w:val="24"/>
        </w:rPr>
        <w:t>) ir darbo aplinką, sudarančią palankias galimybes ugdyti ir mokytis</w:t>
      </w:r>
      <w:r w:rsidR="00910FAC" w:rsidRPr="00B10056">
        <w:rPr>
          <w:rFonts w:ascii="Times New Roman" w:hAnsi="Times New Roman" w:cs="Times New Roman"/>
          <w:color w:val="000000"/>
          <w:sz w:val="24"/>
          <w:szCs w:val="24"/>
        </w:rPr>
        <w:t>;</w:t>
      </w:r>
      <w:r w:rsidR="00910FAC" w:rsidRPr="00B10056">
        <w:rPr>
          <w:rFonts w:ascii="Times New Roman" w:hAnsi="Times New Roman" w:cs="Times New Roman"/>
          <w:iCs/>
          <w:sz w:val="24"/>
          <w:szCs w:val="24"/>
        </w:rPr>
        <w:t xml:space="preserve"> </w:t>
      </w:r>
    </w:p>
    <w:p w14:paraId="778CC381" w14:textId="77777777" w:rsidR="00B47734" w:rsidRDefault="00B47734" w:rsidP="00B47734">
      <w:pPr>
        <w:tabs>
          <w:tab w:val="left" w:pos="0"/>
          <w:tab w:val="left" w:pos="1276"/>
          <w:tab w:val="left" w:pos="1418"/>
          <w:tab w:val="left" w:pos="1560"/>
        </w:tabs>
        <w:spacing w:after="0" w:line="240" w:lineRule="auto"/>
        <w:ind w:firstLine="1134"/>
        <w:rPr>
          <w:rFonts w:ascii="Times New Roman" w:hAnsi="Times New Roman" w:cs="Times New Roman"/>
          <w:sz w:val="24"/>
          <w:szCs w:val="24"/>
        </w:rPr>
      </w:pPr>
      <w:r>
        <w:rPr>
          <w:rFonts w:ascii="Times New Roman" w:hAnsi="Times New Roman" w:cs="Times New Roman"/>
          <w:iCs/>
          <w:sz w:val="24"/>
          <w:szCs w:val="24"/>
        </w:rPr>
        <w:t>2</w:t>
      </w:r>
      <w:r w:rsidR="00E05BBA">
        <w:rPr>
          <w:rFonts w:ascii="Times New Roman" w:hAnsi="Times New Roman" w:cs="Times New Roman"/>
          <w:iCs/>
          <w:sz w:val="24"/>
          <w:szCs w:val="24"/>
        </w:rPr>
        <w:t>7</w:t>
      </w:r>
      <w:r>
        <w:rPr>
          <w:rFonts w:ascii="Times New Roman" w:hAnsi="Times New Roman" w:cs="Times New Roman"/>
          <w:iCs/>
          <w:sz w:val="24"/>
          <w:szCs w:val="24"/>
        </w:rPr>
        <w:t xml:space="preserve">.2. </w:t>
      </w:r>
      <w:r w:rsidR="00910FAC" w:rsidRPr="00B10056">
        <w:rPr>
          <w:rFonts w:ascii="Times New Roman" w:hAnsi="Times New Roman" w:cs="Times New Roman"/>
          <w:sz w:val="24"/>
          <w:szCs w:val="24"/>
        </w:rPr>
        <w:t>sudaryti</w:t>
      </w:r>
      <w:r w:rsidR="00636773">
        <w:rPr>
          <w:rFonts w:ascii="Times New Roman" w:hAnsi="Times New Roman" w:cs="Times New Roman"/>
          <w:sz w:val="24"/>
          <w:szCs w:val="24"/>
        </w:rPr>
        <w:t xml:space="preserve"> galimybes vaikams</w:t>
      </w:r>
      <w:r w:rsidR="00692F49" w:rsidRPr="00B10056">
        <w:rPr>
          <w:rFonts w:ascii="Times New Roman" w:hAnsi="Times New Roman" w:cs="Times New Roman"/>
          <w:sz w:val="24"/>
          <w:szCs w:val="24"/>
        </w:rPr>
        <w:t xml:space="preserve"> dalyvauti </w:t>
      </w:r>
      <w:r w:rsidR="00CF7EB9">
        <w:rPr>
          <w:rFonts w:ascii="Times New Roman" w:hAnsi="Times New Roman" w:cs="Times New Roman"/>
          <w:sz w:val="24"/>
          <w:szCs w:val="24"/>
        </w:rPr>
        <w:t>š</w:t>
      </w:r>
      <w:r w:rsidR="00910FAC" w:rsidRPr="00B10056">
        <w:rPr>
          <w:rFonts w:ascii="Times New Roman" w:hAnsi="Times New Roman" w:cs="Times New Roman"/>
          <w:sz w:val="24"/>
          <w:szCs w:val="24"/>
        </w:rPr>
        <w:t>vietimo, mokslo ir sporto ministro nustatytus kokybės kriterijus atitinkančiose, socialines ir emocines kompetencijas ugdančiose, smurto, patyčių, psichiką veikiančių medžiagų vartojimo ar kitose prevencinėse programose;</w:t>
      </w:r>
    </w:p>
    <w:p w14:paraId="6E352EFC" w14:textId="77777777" w:rsidR="00B47734" w:rsidRDefault="00B47734" w:rsidP="00B47734">
      <w:pPr>
        <w:tabs>
          <w:tab w:val="left" w:pos="0"/>
          <w:tab w:val="left" w:pos="1276"/>
          <w:tab w:val="left" w:pos="1418"/>
          <w:tab w:val="left" w:pos="1560"/>
        </w:tabs>
        <w:spacing w:after="0" w:line="240" w:lineRule="auto"/>
        <w:ind w:firstLine="1134"/>
        <w:rPr>
          <w:rFonts w:ascii="Times New Roman" w:hAnsi="Times New Roman" w:cs="Times New Roman"/>
          <w:color w:val="000000"/>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.3. </w:t>
      </w:r>
      <w:r w:rsidR="00910FAC" w:rsidRPr="00B10056">
        <w:rPr>
          <w:rFonts w:ascii="Times New Roman" w:hAnsi="Times New Roman" w:cs="Times New Roman"/>
          <w:color w:val="000000"/>
          <w:sz w:val="24"/>
          <w:szCs w:val="24"/>
        </w:rPr>
        <w:t xml:space="preserve">užtikrinti kokybišką </w:t>
      </w:r>
      <w:r w:rsidR="00636773">
        <w:rPr>
          <w:rFonts w:ascii="Times New Roman" w:hAnsi="Times New Roman" w:cs="Times New Roman"/>
          <w:sz w:val="24"/>
          <w:szCs w:val="24"/>
        </w:rPr>
        <w:t>neformaliojo vaikų</w:t>
      </w:r>
      <w:r w:rsidR="00910FAC" w:rsidRPr="00B10056">
        <w:rPr>
          <w:rFonts w:ascii="Times New Roman" w:hAnsi="Times New Roman" w:cs="Times New Roman"/>
          <w:sz w:val="24"/>
          <w:szCs w:val="24"/>
        </w:rPr>
        <w:t xml:space="preserve"> ugdymo programų</w:t>
      </w:r>
      <w:r w:rsidR="00910FAC" w:rsidRPr="00B10056">
        <w:rPr>
          <w:rFonts w:ascii="Times New Roman" w:hAnsi="Times New Roman" w:cs="Times New Roman"/>
          <w:color w:val="000000"/>
          <w:sz w:val="24"/>
          <w:szCs w:val="24"/>
        </w:rPr>
        <w:t xml:space="preserve"> vykdymą;</w:t>
      </w:r>
    </w:p>
    <w:p w14:paraId="095874F5"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lastRenderedPageBreak/>
        <w:t>2</w:t>
      </w:r>
      <w:r w:rsidR="00E05BBA">
        <w:rPr>
          <w:rFonts w:ascii="Times New Roman" w:hAnsi="Times New Roman" w:cs="Times New Roman"/>
          <w:color w:val="000000"/>
          <w:sz w:val="24"/>
          <w:szCs w:val="24"/>
        </w:rPr>
        <w:t>7</w:t>
      </w:r>
      <w:r>
        <w:rPr>
          <w:rFonts w:ascii="Times New Roman" w:hAnsi="Times New Roman" w:cs="Times New Roman"/>
          <w:color w:val="000000"/>
          <w:sz w:val="24"/>
          <w:szCs w:val="24"/>
        </w:rPr>
        <w:t xml:space="preserve">.4. </w:t>
      </w:r>
      <w:r w:rsidR="00636773">
        <w:rPr>
          <w:rFonts w:ascii="Times New Roman" w:hAnsi="Times New Roman" w:cs="Times New Roman"/>
          <w:sz w:val="24"/>
          <w:szCs w:val="24"/>
        </w:rPr>
        <w:t>atsižvelgti į vaikų</w:t>
      </w:r>
      <w:r w:rsidR="00910FAC" w:rsidRPr="00B10056">
        <w:rPr>
          <w:rFonts w:ascii="Times New Roman" w:hAnsi="Times New Roman" w:cs="Times New Roman"/>
          <w:sz w:val="24"/>
          <w:szCs w:val="24"/>
        </w:rPr>
        <w:t xml:space="preserve"> gebėjimus, poreikius, galimybes, ind</w:t>
      </w:r>
      <w:r>
        <w:rPr>
          <w:rFonts w:ascii="Times New Roman" w:hAnsi="Times New Roman" w:cs="Times New Roman"/>
          <w:sz w:val="24"/>
          <w:szCs w:val="24"/>
        </w:rPr>
        <w:t>ividualizuoti ugdymo turinį;</w:t>
      </w:r>
    </w:p>
    <w:p w14:paraId="218B94C7"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.5. </w:t>
      </w:r>
      <w:r w:rsidR="00910FAC" w:rsidRPr="00B10056">
        <w:rPr>
          <w:rFonts w:ascii="Times New Roman" w:hAnsi="Times New Roman" w:cs="Times New Roman"/>
          <w:sz w:val="24"/>
          <w:szCs w:val="24"/>
        </w:rPr>
        <w:t>sudaryti ugdymo sutartis bei vykdyti sutartus įsipareigojimus;</w:t>
      </w:r>
    </w:p>
    <w:p w14:paraId="02D74B7F"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.6. </w:t>
      </w:r>
      <w:r w:rsidR="00910FAC" w:rsidRPr="00B10056">
        <w:rPr>
          <w:rFonts w:ascii="Times New Roman" w:hAnsi="Times New Roman" w:cs="Times New Roman"/>
          <w:sz w:val="24"/>
          <w:szCs w:val="24"/>
        </w:rPr>
        <w:t>dalyvauti nacionalin</w:t>
      </w:r>
      <w:r w:rsidR="00636773">
        <w:rPr>
          <w:rFonts w:ascii="Times New Roman" w:hAnsi="Times New Roman" w:cs="Times New Roman"/>
          <w:sz w:val="24"/>
          <w:szCs w:val="24"/>
        </w:rPr>
        <w:t>iuose ir tarptautiniuose vaikų</w:t>
      </w:r>
      <w:r w:rsidR="00910FAC" w:rsidRPr="00B10056">
        <w:rPr>
          <w:rFonts w:ascii="Times New Roman" w:hAnsi="Times New Roman" w:cs="Times New Roman"/>
          <w:sz w:val="24"/>
          <w:szCs w:val="24"/>
        </w:rPr>
        <w:t xml:space="preserve"> pasiekimų tyrimuose ir patikrinimuose, kurie organizuojami švietimo, mokslo ir sporto ministro nustatyta tvarka;</w:t>
      </w:r>
    </w:p>
    <w:p w14:paraId="1877F944"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.7. </w:t>
      </w:r>
      <w:r w:rsidR="00910FAC" w:rsidRPr="00B10056">
        <w:rPr>
          <w:rFonts w:ascii="Times New Roman" w:hAnsi="Times New Roman" w:cs="Times New Roman"/>
          <w:color w:val="000000"/>
          <w:sz w:val="24"/>
          <w:szCs w:val="24"/>
        </w:rPr>
        <w:t>viešai s</w:t>
      </w:r>
      <w:r w:rsidR="00636773">
        <w:rPr>
          <w:rFonts w:ascii="Times New Roman" w:hAnsi="Times New Roman" w:cs="Times New Roman"/>
          <w:color w:val="000000"/>
          <w:sz w:val="24"/>
          <w:szCs w:val="24"/>
        </w:rPr>
        <w:t xml:space="preserve">kelbti informaciją apie Lopšelio-darželio </w:t>
      </w:r>
      <w:r w:rsidR="00910FAC" w:rsidRPr="00B10056">
        <w:rPr>
          <w:rFonts w:ascii="Times New Roman" w:hAnsi="Times New Roman" w:cs="Times New Roman"/>
          <w:color w:val="000000"/>
          <w:sz w:val="24"/>
          <w:szCs w:val="24"/>
        </w:rPr>
        <w:t>veiklą;</w:t>
      </w:r>
    </w:p>
    <w:p w14:paraId="4DA26D09"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E05BBA">
        <w:rPr>
          <w:rFonts w:ascii="Times New Roman" w:hAnsi="Times New Roman" w:cs="Times New Roman"/>
          <w:color w:val="000000"/>
          <w:sz w:val="24"/>
          <w:szCs w:val="24"/>
        </w:rPr>
        <w:t>7</w:t>
      </w:r>
      <w:r>
        <w:rPr>
          <w:rFonts w:ascii="Times New Roman" w:hAnsi="Times New Roman" w:cs="Times New Roman"/>
          <w:color w:val="000000"/>
          <w:sz w:val="24"/>
          <w:szCs w:val="24"/>
        </w:rPr>
        <w:t xml:space="preserve">.8. </w:t>
      </w:r>
      <w:r w:rsidR="00636773">
        <w:rPr>
          <w:rFonts w:ascii="Times New Roman" w:hAnsi="Times New Roman" w:cs="Times New Roman"/>
          <w:sz w:val="24"/>
          <w:szCs w:val="24"/>
        </w:rPr>
        <w:t>užtikrinti</w:t>
      </w:r>
      <w:r w:rsidR="00910FAC" w:rsidRPr="00B10056">
        <w:rPr>
          <w:rFonts w:ascii="Times New Roman" w:hAnsi="Times New Roman" w:cs="Times New Roman"/>
          <w:sz w:val="24"/>
          <w:szCs w:val="24"/>
        </w:rPr>
        <w:t xml:space="preserve"> interneto svetainės atitiktį </w:t>
      </w:r>
      <w:r w:rsidR="00910FAC" w:rsidRPr="00B10056">
        <w:rPr>
          <w:rFonts w:ascii="Times New Roman" w:hAnsi="Times New Roman" w:cs="Times New Roman"/>
          <w:color w:val="000000"/>
          <w:sz w:val="24"/>
          <w:szCs w:val="24"/>
        </w:rPr>
        <w:t>Bendriesiems reikalavimams valstybės institucijų interneto svetainėms, patvirtintiems Lietuvos Respublikos Vyriausybės nutarimu;</w:t>
      </w:r>
    </w:p>
    <w:p w14:paraId="6B3DE01D"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2</w:t>
      </w:r>
      <w:r w:rsidR="00E05BBA">
        <w:rPr>
          <w:rFonts w:ascii="Times New Roman" w:hAnsi="Times New Roman" w:cs="Times New Roman"/>
          <w:color w:val="000000"/>
          <w:sz w:val="24"/>
          <w:szCs w:val="24"/>
        </w:rPr>
        <w:t>7</w:t>
      </w:r>
      <w:r>
        <w:rPr>
          <w:rFonts w:ascii="Times New Roman" w:hAnsi="Times New Roman" w:cs="Times New Roman"/>
          <w:color w:val="000000"/>
          <w:sz w:val="24"/>
          <w:szCs w:val="24"/>
        </w:rPr>
        <w:t xml:space="preserve">.9. </w:t>
      </w:r>
      <w:r w:rsidR="00875852">
        <w:rPr>
          <w:rFonts w:ascii="Times New Roman" w:hAnsi="Times New Roman" w:cs="Times New Roman"/>
          <w:sz w:val="24"/>
          <w:szCs w:val="24"/>
        </w:rPr>
        <w:t xml:space="preserve">supažindinti </w:t>
      </w:r>
      <w:r w:rsidR="00910FAC" w:rsidRPr="00B10056">
        <w:rPr>
          <w:rFonts w:ascii="Times New Roman" w:hAnsi="Times New Roman" w:cs="Times New Roman"/>
          <w:sz w:val="24"/>
          <w:szCs w:val="24"/>
        </w:rPr>
        <w:t xml:space="preserve">bendruomenę su pagrindiniais </w:t>
      </w:r>
      <w:r w:rsidR="00875852">
        <w:rPr>
          <w:rFonts w:ascii="Times New Roman" w:hAnsi="Times New Roman" w:cs="Times New Roman"/>
          <w:sz w:val="24"/>
          <w:szCs w:val="24"/>
        </w:rPr>
        <w:t>Lopšelyje-darželyje</w:t>
      </w:r>
      <w:r w:rsidR="00910FAC" w:rsidRPr="00B10056">
        <w:rPr>
          <w:rFonts w:ascii="Times New Roman" w:hAnsi="Times New Roman" w:cs="Times New Roman"/>
          <w:sz w:val="24"/>
          <w:szCs w:val="24"/>
        </w:rPr>
        <w:t xml:space="preserve"> taikomais ugdymo principais, ugdymo turinio ir proceso ypatybėmis;</w:t>
      </w:r>
    </w:p>
    <w:p w14:paraId="3FCB9D50"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.10. </w:t>
      </w:r>
      <w:r w:rsidR="00910FAC" w:rsidRPr="00B10056">
        <w:rPr>
          <w:rFonts w:ascii="Times New Roman" w:hAnsi="Times New Roman" w:cs="Times New Roman"/>
          <w:sz w:val="24"/>
          <w:szCs w:val="24"/>
        </w:rPr>
        <w:t>tobulinti veiklą, stiprinant veiklos įsiverti</w:t>
      </w:r>
      <w:r w:rsidR="008E6819">
        <w:rPr>
          <w:rFonts w:ascii="Times New Roman" w:hAnsi="Times New Roman" w:cs="Times New Roman"/>
          <w:sz w:val="24"/>
          <w:szCs w:val="24"/>
        </w:rPr>
        <w:t>nimą, vykdant nuolatinį Lopšelio-darželio</w:t>
      </w:r>
      <w:r w:rsidR="00910FAC" w:rsidRPr="00B10056">
        <w:rPr>
          <w:rFonts w:ascii="Times New Roman" w:hAnsi="Times New Roman" w:cs="Times New Roman"/>
          <w:sz w:val="24"/>
          <w:szCs w:val="24"/>
        </w:rPr>
        <w:t xml:space="preserve"> veiklos būklės ir kaitos analizavimą, vertinimą, prognozavimą ir planavimą;</w:t>
      </w:r>
    </w:p>
    <w:p w14:paraId="015EEBBF"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.11. </w:t>
      </w:r>
      <w:r w:rsidR="008E6819">
        <w:rPr>
          <w:rFonts w:ascii="Times New Roman" w:hAnsi="Times New Roman" w:cs="Times New Roman"/>
          <w:color w:val="000000"/>
          <w:sz w:val="24"/>
          <w:szCs w:val="24"/>
        </w:rPr>
        <w:t>skelbti spaudoje, Lopšelio-darželio</w:t>
      </w:r>
      <w:r w:rsidR="00910FAC" w:rsidRPr="00B10056">
        <w:rPr>
          <w:rFonts w:ascii="Times New Roman" w:hAnsi="Times New Roman" w:cs="Times New Roman"/>
          <w:color w:val="000000"/>
          <w:sz w:val="24"/>
          <w:szCs w:val="24"/>
        </w:rPr>
        <w:t xml:space="preserve"> interneto svetainėje ir grupių stenduose apie Sanitarinę dieną </w:t>
      </w:r>
      <w:r w:rsidR="00910FAC" w:rsidRPr="00B10056">
        <w:rPr>
          <w:rFonts w:ascii="Times New Roman" w:hAnsi="Times New Roman" w:cs="Times New Roman"/>
          <w:sz w:val="24"/>
          <w:szCs w:val="24"/>
        </w:rPr>
        <w:t>(naujiems mokslo metams pasirengti) paskutinę rugpjūčio mėnesio darbo dieną;</w:t>
      </w:r>
      <w:r w:rsidR="00910FAC" w:rsidRPr="00B10056">
        <w:rPr>
          <w:rFonts w:ascii="Times New Roman" w:hAnsi="Times New Roman" w:cs="Times New Roman"/>
          <w:color w:val="000000"/>
          <w:sz w:val="24"/>
          <w:szCs w:val="24"/>
        </w:rPr>
        <w:t xml:space="preserve"> </w:t>
      </w:r>
    </w:p>
    <w:p w14:paraId="31869E28"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E05BBA">
        <w:rPr>
          <w:rFonts w:ascii="Times New Roman" w:hAnsi="Times New Roman" w:cs="Times New Roman"/>
          <w:color w:val="000000"/>
          <w:sz w:val="24"/>
          <w:szCs w:val="24"/>
        </w:rPr>
        <w:t>7</w:t>
      </w:r>
      <w:r>
        <w:rPr>
          <w:rFonts w:ascii="Times New Roman" w:hAnsi="Times New Roman" w:cs="Times New Roman"/>
          <w:color w:val="000000"/>
          <w:sz w:val="24"/>
          <w:szCs w:val="24"/>
        </w:rPr>
        <w:t xml:space="preserve">.12. </w:t>
      </w:r>
      <w:r w:rsidR="008E6819">
        <w:rPr>
          <w:rFonts w:ascii="Times New Roman" w:hAnsi="Times New Roman" w:cs="Times New Roman"/>
          <w:color w:val="000000"/>
          <w:sz w:val="24"/>
          <w:szCs w:val="24"/>
        </w:rPr>
        <w:t>užtikrinti Lopšelio-darželio</w:t>
      </w:r>
      <w:r w:rsidR="00C663AB" w:rsidRPr="00B10056">
        <w:rPr>
          <w:rFonts w:ascii="Times New Roman" w:hAnsi="Times New Roman" w:cs="Times New Roman"/>
          <w:color w:val="000000"/>
          <w:sz w:val="24"/>
          <w:szCs w:val="24"/>
        </w:rPr>
        <w:t xml:space="preserve"> V</w:t>
      </w:r>
      <w:r w:rsidR="00910FAC" w:rsidRPr="00B10056">
        <w:rPr>
          <w:rFonts w:ascii="Times New Roman" w:hAnsi="Times New Roman" w:cs="Times New Roman"/>
          <w:color w:val="000000"/>
          <w:sz w:val="24"/>
          <w:szCs w:val="24"/>
        </w:rPr>
        <w:t>aiko gerovės komisijos veiklą įgyvendinant Lietuvos Respublikos teisės aktų nustatytus reikalavimus;</w:t>
      </w:r>
    </w:p>
    <w:p w14:paraId="146E3EF9" w14:textId="77777777" w:rsidR="00B47734"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2</w:t>
      </w:r>
      <w:r w:rsidR="00E05BBA">
        <w:rPr>
          <w:rFonts w:ascii="Times New Roman" w:hAnsi="Times New Roman" w:cs="Times New Roman"/>
          <w:color w:val="000000"/>
          <w:sz w:val="24"/>
          <w:szCs w:val="24"/>
        </w:rPr>
        <w:t>7</w:t>
      </w:r>
      <w:r>
        <w:rPr>
          <w:rFonts w:ascii="Times New Roman" w:hAnsi="Times New Roman" w:cs="Times New Roman"/>
          <w:color w:val="000000"/>
          <w:sz w:val="24"/>
          <w:szCs w:val="24"/>
        </w:rPr>
        <w:t xml:space="preserve">.13. </w:t>
      </w:r>
      <w:r w:rsidR="00910FAC" w:rsidRPr="00B10056">
        <w:rPr>
          <w:rFonts w:ascii="Times New Roman" w:hAnsi="Times New Roman" w:cs="Times New Roman"/>
          <w:sz w:val="24"/>
          <w:szCs w:val="24"/>
        </w:rPr>
        <w:t>informuoti Valstybės vaiko teisių apsaugos ir įvaikinimo tarnybą prie Socialinės apsaugos ir darbo ministerijos apie atvejus, kai mokinio tėvai (globėjai, rūpintojai) neužtikrina vaiko pare</w:t>
      </w:r>
      <w:r w:rsidR="008E6819">
        <w:rPr>
          <w:rFonts w:ascii="Times New Roman" w:hAnsi="Times New Roman" w:cs="Times New Roman"/>
          <w:sz w:val="24"/>
          <w:szCs w:val="24"/>
        </w:rPr>
        <w:t>igos mokytis ir lankyti Lopšelį-darželį</w:t>
      </w:r>
      <w:r w:rsidR="00910FAC" w:rsidRPr="00B10056">
        <w:rPr>
          <w:rFonts w:ascii="Times New Roman" w:hAnsi="Times New Roman" w:cs="Times New Roman"/>
          <w:sz w:val="24"/>
          <w:szCs w:val="24"/>
        </w:rPr>
        <w:t>;</w:t>
      </w:r>
    </w:p>
    <w:p w14:paraId="64729EA6" w14:textId="75AF672C" w:rsidR="004253DF" w:rsidRDefault="00B47734" w:rsidP="00295B10">
      <w:pPr>
        <w:tabs>
          <w:tab w:val="left" w:pos="0"/>
          <w:tab w:val="left" w:pos="1276"/>
          <w:tab w:val="left" w:pos="1418"/>
          <w:tab w:val="left" w:pos="156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sz w:val="24"/>
          <w:szCs w:val="24"/>
        </w:rPr>
        <w:t>2</w:t>
      </w:r>
      <w:r w:rsidR="00E05BBA">
        <w:rPr>
          <w:rFonts w:ascii="Times New Roman" w:hAnsi="Times New Roman" w:cs="Times New Roman"/>
          <w:sz w:val="24"/>
          <w:szCs w:val="24"/>
        </w:rPr>
        <w:t>7</w:t>
      </w:r>
      <w:r>
        <w:rPr>
          <w:rFonts w:ascii="Times New Roman" w:hAnsi="Times New Roman" w:cs="Times New Roman"/>
          <w:sz w:val="24"/>
          <w:szCs w:val="24"/>
        </w:rPr>
        <w:t xml:space="preserve">.14. </w:t>
      </w:r>
      <w:r w:rsidR="00910FAC" w:rsidRPr="00B10056">
        <w:rPr>
          <w:rFonts w:ascii="Times New Roman" w:hAnsi="Times New Roman" w:cs="Times New Roman"/>
          <w:color w:val="000000"/>
          <w:sz w:val="24"/>
          <w:szCs w:val="24"/>
        </w:rPr>
        <w:t xml:space="preserve">vykdyti kitas pareigas, nustatytas </w:t>
      </w:r>
      <w:r w:rsidR="00642ADA">
        <w:rPr>
          <w:rFonts w:ascii="Times New Roman" w:hAnsi="Times New Roman" w:cs="Times New Roman"/>
          <w:color w:val="000000"/>
          <w:sz w:val="24"/>
          <w:szCs w:val="24"/>
        </w:rPr>
        <w:t>Š</w:t>
      </w:r>
      <w:r w:rsidR="00910FAC" w:rsidRPr="00B10056">
        <w:rPr>
          <w:rFonts w:ascii="Times New Roman" w:hAnsi="Times New Roman" w:cs="Times New Roman"/>
          <w:color w:val="000000"/>
          <w:sz w:val="24"/>
          <w:szCs w:val="24"/>
        </w:rPr>
        <w:t>vietimo įstatyme ir kituose teisės aktuose.</w:t>
      </w:r>
    </w:p>
    <w:p w14:paraId="1C3D33BD" w14:textId="77777777" w:rsidR="00CF7EB9" w:rsidRPr="00B47734" w:rsidRDefault="00CF7EB9" w:rsidP="00295B10">
      <w:pPr>
        <w:tabs>
          <w:tab w:val="left" w:pos="0"/>
          <w:tab w:val="left" w:pos="1276"/>
          <w:tab w:val="left" w:pos="1418"/>
          <w:tab w:val="left" w:pos="1560"/>
        </w:tabs>
        <w:spacing w:after="0" w:line="240" w:lineRule="auto"/>
        <w:ind w:firstLine="1134"/>
        <w:jc w:val="both"/>
        <w:rPr>
          <w:rFonts w:ascii="Times New Roman" w:hAnsi="Times New Roman" w:cs="Times New Roman"/>
          <w:b/>
          <w:sz w:val="24"/>
          <w:szCs w:val="24"/>
        </w:rPr>
      </w:pPr>
    </w:p>
    <w:p w14:paraId="72F6AB54" w14:textId="0BC194B8" w:rsidR="005157A0" w:rsidRPr="00295B10" w:rsidRDefault="005157A0" w:rsidP="00295B10">
      <w:pPr>
        <w:tabs>
          <w:tab w:val="left" w:pos="1134"/>
          <w:tab w:val="left" w:pos="1276"/>
          <w:tab w:val="left" w:pos="1418"/>
          <w:tab w:val="left" w:pos="1843"/>
          <w:tab w:val="left" w:pos="2410"/>
        </w:tabs>
        <w:spacing w:after="0" w:line="240" w:lineRule="auto"/>
        <w:jc w:val="center"/>
        <w:rPr>
          <w:rFonts w:ascii="Times New Roman" w:hAnsi="Times New Roman" w:cs="Times New Roman"/>
          <w:b/>
          <w:sz w:val="24"/>
          <w:szCs w:val="24"/>
        </w:rPr>
      </w:pPr>
      <w:r w:rsidRPr="00295B10">
        <w:rPr>
          <w:rFonts w:ascii="Times New Roman" w:hAnsi="Times New Roman" w:cs="Times New Roman"/>
          <w:b/>
          <w:sz w:val="24"/>
          <w:szCs w:val="24"/>
        </w:rPr>
        <w:t>IV SKYRIUS</w:t>
      </w:r>
    </w:p>
    <w:p w14:paraId="7C17B544" w14:textId="6515E909" w:rsidR="00514806" w:rsidRDefault="00514806" w:rsidP="00295B10">
      <w:pPr>
        <w:tabs>
          <w:tab w:val="left" w:pos="1134"/>
          <w:tab w:val="left" w:pos="1276"/>
          <w:tab w:val="left" w:pos="1418"/>
          <w:tab w:val="left" w:pos="1843"/>
          <w:tab w:val="left" w:pos="241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LOPŠELIO-DARŽELIO </w:t>
      </w:r>
      <w:r w:rsidR="005157A0" w:rsidRPr="00B10056">
        <w:rPr>
          <w:rFonts w:ascii="Times New Roman" w:hAnsi="Times New Roman" w:cs="Times New Roman"/>
          <w:b/>
          <w:sz w:val="24"/>
          <w:szCs w:val="24"/>
        </w:rPr>
        <w:t>VEIKLOS ORGANIZAVIMAS</w:t>
      </w:r>
    </w:p>
    <w:p w14:paraId="3491E65E" w14:textId="77777777" w:rsidR="00B83201" w:rsidRDefault="005157A0" w:rsidP="00D557E7">
      <w:pPr>
        <w:tabs>
          <w:tab w:val="left" w:pos="1134"/>
          <w:tab w:val="left" w:pos="1276"/>
          <w:tab w:val="left" w:pos="1418"/>
          <w:tab w:val="left" w:pos="1843"/>
          <w:tab w:val="left" w:pos="2410"/>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IR VALDYMAS</w:t>
      </w:r>
    </w:p>
    <w:p w14:paraId="5C3F76F1" w14:textId="77777777" w:rsidR="00514806" w:rsidRPr="00F8523A" w:rsidRDefault="00514806" w:rsidP="00B83201">
      <w:pPr>
        <w:tabs>
          <w:tab w:val="left" w:pos="1134"/>
          <w:tab w:val="left" w:pos="1276"/>
          <w:tab w:val="left" w:pos="1418"/>
          <w:tab w:val="left" w:pos="1843"/>
          <w:tab w:val="left" w:pos="2410"/>
        </w:tabs>
        <w:spacing w:after="0" w:line="240" w:lineRule="auto"/>
        <w:jc w:val="both"/>
        <w:rPr>
          <w:rFonts w:ascii="Times New Roman" w:hAnsi="Times New Roman" w:cs="Times New Roman"/>
          <w:b/>
          <w:sz w:val="24"/>
          <w:szCs w:val="24"/>
        </w:rPr>
      </w:pPr>
    </w:p>
    <w:p w14:paraId="09C2F0BE" w14:textId="77777777" w:rsidR="00B83201" w:rsidRDefault="00B83201" w:rsidP="00B8320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sidRPr="00B83201">
        <w:rPr>
          <w:rFonts w:ascii="Times New Roman" w:hAnsi="Times New Roman" w:cs="Times New Roman"/>
          <w:sz w:val="24"/>
          <w:szCs w:val="24"/>
        </w:rPr>
        <w:t>2</w:t>
      </w:r>
      <w:r w:rsidR="00E05BBA">
        <w:rPr>
          <w:rFonts w:ascii="Times New Roman" w:hAnsi="Times New Roman" w:cs="Times New Roman"/>
          <w:sz w:val="24"/>
          <w:szCs w:val="24"/>
        </w:rPr>
        <w:t>8</w:t>
      </w:r>
      <w:r w:rsidRPr="00B83201">
        <w:rPr>
          <w:rFonts w:ascii="Times New Roman" w:hAnsi="Times New Roman" w:cs="Times New Roman"/>
          <w:sz w:val="24"/>
          <w:szCs w:val="24"/>
        </w:rPr>
        <w:t xml:space="preserve">. </w:t>
      </w:r>
      <w:r w:rsidR="00514806">
        <w:rPr>
          <w:rFonts w:ascii="Times New Roman" w:hAnsi="Times New Roman" w:cs="Times New Roman"/>
          <w:sz w:val="24"/>
          <w:szCs w:val="24"/>
        </w:rPr>
        <w:t>Lopšelio-darželio</w:t>
      </w:r>
      <w:r w:rsidR="00CB1A5B" w:rsidRPr="00B10056">
        <w:rPr>
          <w:rFonts w:ascii="Times New Roman" w:hAnsi="Times New Roman" w:cs="Times New Roman"/>
          <w:sz w:val="24"/>
          <w:szCs w:val="24"/>
        </w:rPr>
        <w:t xml:space="preserve"> veikla organizuojama pagal:</w:t>
      </w:r>
    </w:p>
    <w:p w14:paraId="169A5FCD" w14:textId="1499E766" w:rsidR="00B83201" w:rsidRDefault="00B83201" w:rsidP="00B8320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8</w:t>
      </w:r>
      <w:r>
        <w:rPr>
          <w:rFonts w:ascii="Times New Roman" w:hAnsi="Times New Roman" w:cs="Times New Roman"/>
          <w:sz w:val="24"/>
          <w:szCs w:val="24"/>
        </w:rPr>
        <w:t xml:space="preserve">.1. </w:t>
      </w:r>
      <w:r w:rsidR="0051194F" w:rsidRPr="00B10056">
        <w:rPr>
          <w:rFonts w:ascii="Times New Roman" w:hAnsi="Times New Roman" w:cs="Times New Roman"/>
          <w:sz w:val="24"/>
          <w:szCs w:val="24"/>
        </w:rPr>
        <w:t>dir</w:t>
      </w:r>
      <w:r w:rsidR="00955139">
        <w:rPr>
          <w:rFonts w:ascii="Times New Roman" w:hAnsi="Times New Roman" w:cs="Times New Roman"/>
          <w:sz w:val="24"/>
          <w:szCs w:val="24"/>
        </w:rPr>
        <w:t>ektoriaus patvirtintą</w:t>
      </w:r>
      <w:r w:rsidR="004A2B13" w:rsidRPr="00B10056">
        <w:rPr>
          <w:rFonts w:ascii="Times New Roman" w:hAnsi="Times New Roman" w:cs="Times New Roman"/>
          <w:sz w:val="24"/>
          <w:szCs w:val="24"/>
        </w:rPr>
        <w:t xml:space="preserve"> s</w:t>
      </w:r>
      <w:r w:rsidR="0051194F" w:rsidRPr="00B10056">
        <w:rPr>
          <w:rFonts w:ascii="Times New Roman" w:hAnsi="Times New Roman" w:cs="Times New Roman"/>
          <w:sz w:val="24"/>
          <w:szCs w:val="24"/>
        </w:rPr>
        <w:t>trategi</w:t>
      </w:r>
      <w:r w:rsidR="001C1213" w:rsidRPr="00B10056">
        <w:rPr>
          <w:rFonts w:ascii="Times New Roman" w:hAnsi="Times New Roman" w:cs="Times New Roman"/>
          <w:sz w:val="24"/>
          <w:szCs w:val="24"/>
        </w:rPr>
        <w:t>nį planą, kuriam yra pritarę</w:t>
      </w:r>
      <w:r w:rsidR="00955139">
        <w:rPr>
          <w:rFonts w:ascii="Times New Roman" w:hAnsi="Times New Roman" w:cs="Times New Roman"/>
          <w:sz w:val="24"/>
          <w:szCs w:val="24"/>
        </w:rPr>
        <w:t xml:space="preserve"> Lopšelio-darželio</w:t>
      </w:r>
      <w:r w:rsidR="001C1213" w:rsidRPr="00B10056">
        <w:rPr>
          <w:rFonts w:ascii="Times New Roman" w:hAnsi="Times New Roman" w:cs="Times New Roman"/>
          <w:sz w:val="24"/>
          <w:szCs w:val="24"/>
        </w:rPr>
        <w:t xml:space="preserve"> taryba ir</w:t>
      </w:r>
      <w:r w:rsidR="0051194F" w:rsidRPr="00B10056">
        <w:rPr>
          <w:rFonts w:ascii="Times New Roman" w:hAnsi="Times New Roman" w:cs="Times New Roman"/>
          <w:sz w:val="24"/>
          <w:szCs w:val="24"/>
        </w:rPr>
        <w:t xml:space="preserve"> </w:t>
      </w:r>
      <w:r w:rsidR="00642ADA">
        <w:rPr>
          <w:rFonts w:ascii="Times New Roman" w:hAnsi="Times New Roman" w:cs="Times New Roman"/>
          <w:sz w:val="24"/>
          <w:szCs w:val="24"/>
        </w:rPr>
        <w:t>S</w:t>
      </w:r>
      <w:r w:rsidR="0051194F" w:rsidRPr="00B10056">
        <w:rPr>
          <w:rFonts w:ascii="Times New Roman" w:hAnsi="Times New Roman" w:cs="Times New Roman"/>
          <w:sz w:val="24"/>
          <w:szCs w:val="24"/>
        </w:rPr>
        <w:t>avivaldybės</w:t>
      </w:r>
      <w:r w:rsidR="004A2B13" w:rsidRPr="00B10056">
        <w:rPr>
          <w:rFonts w:ascii="Times New Roman" w:hAnsi="Times New Roman" w:cs="Times New Roman"/>
          <w:sz w:val="24"/>
          <w:szCs w:val="24"/>
        </w:rPr>
        <w:t xml:space="preserve"> </w:t>
      </w:r>
      <w:r w:rsidR="00A23B4D" w:rsidRPr="00B10056">
        <w:rPr>
          <w:rFonts w:ascii="Times New Roman" w:hAnsi="Times New Roman" w:cs="Times New Roman"/>
          <w:sz w:val="24"/>
          <w:szCs w:val="24"/>
        </w:rPr>
        <w:t>mer</w:t>
      </w:r>
      <w:r w:rsidR="001C1213" w:rsidRPr="00B10056">
        <w:rPr>
          <w:rFonts w:ascii="Times New Roman" w:hAnsi="Times New Roman" w:cs="Times New Roman"/>
          <w:sz w:val="24"/>
          <w:szCs w:val="24"/>
        </w:rPr>
        <w:t>as</w:t>
      </w:r>
      <w:r w:rsidR="00A23B4D" w:rsidRPr="00B10056">
        <w:rPr>
          <w:rFonts w:ascii="Times New Roman" w:hAnsi="Times New Roman" w:cs="Times New Roman"/>
          <w:sz w:val="24"/>
          <w:szCs w:val="24"/>
        </w:rPr>
        <w:t xml:space="preserve"> ar jo įgaliot</w:t>
      </w:r>
      <w:r w:rsidR="001C1213" w:rsidRPr="00B10056">
        <w:rPr>
          <w:rFonts w:ascii="Times New Roman" w:hAnsi="Times New Roman" w:cs="Times New Roman"/>
          <w:sz w:val="24"/>
          <w:szCs w:val="24"/>
        </w:rPr>
        <w:t>as</w:t>
      </w:r>
      <w:r w:rsidR="00A23B4D" w:rsidRPr="00B10056">
        <w:rPr>
          <w:rFonts w:ascii="Times New Roman" w:hAnsi="Times New Roman" w:cs="Times New Roman"/>
          <w:sz w:val="24"/>
          <w:szCs w:val="24"/>
        </w:rPr>
        <w:t xml:space="preserve"> asm</w:t>
      </w:r>
      <w:r w:rsidR="001C1213" w:rsidRPr="00B10056">
        <w:rPr>
          <w:rFonts w:ascii="Times New Roman" w:hAnsi="Times New Roman" w:cs="Times New Roman"/>
          <w:sz w:val="24"/>
          <w:szCs w:val="24"/>
        </w:rPr>
        <w:t>uo</w:t>
      </w:r>
      <w:r w:rsidR="00A23B4D" w:rsidRPr="00B10056">
        <w:rPr>
          <w:rFonts w:ascii="Times New Roman" w:hAnsi="Times New Roman" w:cs="Times New Roman"/>
          <w:sz w:val="24"/>
          <w:szCs w:val="24"/>
        </w:rPr>
        <w:t>;</w:t>
      </w:r>
    </w:p>
    <w:p w14:paraId="3B59E67B" w14:textId="77777777" w:rsidR="00B83201" w:rsidRDefault="00B83201" w:rsidP="00B8320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8</w:t>
      </w:r>
      <w:r>
        <w:rPr>
          <w:rFonts w:ascii="Times New Roman" w:hAnsi="Times New Roman" w:cs="Times New Roman"/>
          <w:sz w:val="24"/>
          <w:szCs w:val="24"/>
        </w:rPr>
        <w:t xml:space="preserve">.2. </w:t>
      </w:r>
      <w:r w:rsidR="0035170B" w:rsidRPr="00B10056">
        <w:rPr>
          <w:rFonts w:ascii="Times New Roman" w:hAnsi="Times New Roman" w:cs="Times New Roman"/>
          <w:sz w:val="24"/>
          <w:szCs w:val="24"/>
        </w:rPr>
        <w:t>direktoriaus patvirtint</w:t>
      </w:r>
      <w:r w:rsidR="00955139">
        <w:rPr>
          <w:rFonts w:ascii="Times New Roman" w:hAnsi="Times New Roman" w:cs="Times New Roman"/>
          <w:sz w:val="24"/>
          <w:szCs w:val="24"/>
        </w:rPr>
        <w:t xml:space="preserve">ą </w:t>
      </w:r>
      <w:r w:rsidR="00613010" w:rsidRPr="00B10056">
        <w:rPr>
          <w:rFonts w:ascii="Times New Roman" w:hAnsi="Times New Roman" w:cs="Times New Roman"/>
          <w:sz w:val="24"/>
          <w:szCs w:val="24"/>
        </w:rPr>
        <w:t xml:space="preserve"> metinį veiklos planą, kuriam yra pritarusi </w:t>
      </w:r>
      <w:r w:rsidR="00955139">
        <w:rPr>
          <w:rFonts w:ascii="Times New Roman" w:hAnsi="Times New Roman" w:cs="Times New Roman"/>
          <w:sz w:val="24"/>
          <w:szCs w:val="24"/>
        </w:rPr>
        <w:t>Lopšelio-darželio</w:t>
      </w:r>
      <w:r w:rsidR="00DF3AFD" w:rsidRPr="00B10056">
        <w:rPr>
          <w:rFonts w:ascii="Times New Roman" w:hAnsi="Times New Roman" w:cs="Times New Roman"/>
          <w:sz w:val="24"/>
          <w:szCs w:val="24"/>
        </w:rPr>
        <w:t xml:space="preserve"> t</w:t>
      </w:r>
      <w:r w:rsidR="00613010" w:rsidRPr="00B10056">
        <w:rPr>
          <w:rFonts w:ascii="Times New Roman" w:hAnsi="Times New Roman" w:cs="Times New Roman"/>
          <w:sz w:val="24"/>
          <w:szCs w:val="24"/>
        </w:rPr>
        <w:t>aryba;</w:t>
      </w:r>
    </w:p>
    <w:p w14:paraId="02EBE091" w14:textId="6F4EE175" w:rsidR="00B83201" w:rsidRDefault="00B83201" w:rsidP="00B8320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388600"/>
          <w:sz w:val="24"/>
          <w:szCs w:val="24"/>
        </w:rPr>
      </w:pPr>
      <w:r>
        <w:rPr>
          <w:rFonts w:ascii="Times New Roman" w:hAnsi="Times New Roman" w:cs="Times New Roman"/>
          <w:sz w:val="24"/>
          <w:szCs w:val="24"/>
        </w:rPr>
        <w:t>2</w:t>
      </w:r>
      <w:r w:rsidR="00E05BBA">
        <w:rPr>
          <w:rFonts w:ascii="Times New Roman" w:hAnsi="Times New Roman" w:cs="Times New Roman"/>
          <w:sz w:val="24"/>
          <w:szCs w:val="24"/>
        </w:rPr>
        <w:t>8</w:t>
      </w:r>
      <w:r>
        <w:rPr>
          <w:rFonts w:ascii="Times New Roman" w:hAnsi="Times New Roman" w:cs="Times New Roman"/>
          <w:sz w:val="24"/>
          <w:szCs w:val="24"/>
        </w:rPr>
        <w:t xml:space="preserve">.3. </w:t>
      </w:r>
      <w:r w:rsidR="002A7646" w:rsidRPr="00B10056">
        <w:rPr>
          <w:rFonts w:ascii="Times New Roman" w:hAnsi="Times New Roman" w:cs="Times New Roman"/>
          <w:sz w:val="24"/>
          <w:szCs w:val="24"/>
        </w:rPr>
        <w:t>direktoriaus patvirtintą ikimokyklinio ugdymo programą,</w:t>
      </w:r>
      <w:r w:rsidR="00955139">
        <w:rPr>
          <w:rFonts w:ascii="Times New Roman" w:hAnsi="Times New Roman" w:cs="Times New Roman"/>
          <w:sz w:val="24"/>
          <w:szCs w:val="24"/>
        </w:rPr>
        <w:t xml:space="preserve"> kuriai yra pritarusi Lopšelio-darželio</w:t>
      </w:r>
      <w:r w:rsidR="00D357E4" w:rsidRPr="00B10056">
        <w:rPr>
          <w:rFonts w:ascii="Times New Roman" w:hAnsi="Times New Roman" w:cs="Times New Roman"/>
          <w:sz w:val="24"/>
          <w:szCs w:val="24"/>
        </w:rPr>
        <w:t xml:space="preserve"> t</w:t>
      </w:r>
      <w:r w:rsidR="002A7646" w:rsidRPr="00B10056">
        <w:rPr>
          <w:rFonts w:ascii="Times New Roman" w:hAnsi="Times New Roman" w:cs="Times New Roman"/>
          <w:sz w:val="24"/>
          <w:szCs w:val="24"/>
        </w:rPr>
        <w:t>aryba</w:t>
      </w:r>
      <w:r w:rsidR="00DB0281" w:rsidRPr="00B10056">
        <w:rPr>
          <w:rFonts w:ascii="Times New Roman" w:hAnsi="Times New Roman" w:cs="Times New Roman"/>
          <w:sz w:val="24"/>
          <w:szCs w:val="24"/>
        </w:rPr>
        <w:t>,</w:t>
      </w:r>
      <w:r w:rsidR="002A7646" w:rsidRPr="00B10056">
        <w:rPr>
          <w:rFonts w:ascii="Times New Roman" w:hAnsi="Times New Roman" w:cs="Times New Roman"/>
          <w:sz w:val="24"/>
          <w:szCs w:val="24"/>
        </w:rPr>
        <w:t xml:space="preserve"> ir </w:t>
      </w:r>
      <w:r w:rsidR="00DB0281" w:rsidRPr="00B10056">
        <w:rPr>
          <w:rFonts w:ascii="Times New Roman" w:hAnsi="Times New Roman" w:cs="Times New Roman"/>
          <w:sz w:val="24"/>
          <w:szCs w:val="24"/>
        </w:rPr>
        <w:t xml:space="preserve">kuri </w:t>
      </w:r>
      <w:r w:rsidR="002A7646" w:rsidRPr="00B10056">
        <w:rPr>
          <w:rFonts w:ascii="Times New Roman" w:hAnsi="Times New Roman" w:cs="Times New Roman"/>
          <w:sz w:val="24"/>
          <w:szCs w:val="24"/>
        </w:rPr>
        <w:t xml:space="preserve">yra suderinta su </w:t>
      </w:r>
      <w:r w:rsidR="00642ADA">
        <w:rPr>
          <w:rFonts w:ascii="Times New Roman" w:hAnsi="Times New Roman" w:cs="Times New Roman"/>
          <w:sz w:val="24"/>
          <w:szCs w:val="24"/>
        </w:rPr>
        <w:t>S</w:t>
      </w:r>
      <w:r w:rsidR="005831BF" w:rsidRPr="00B10056">
        <w:rPr>
          <w:rFonts w:ascii="Times New Roman" w:hAnsi="Times New Roman" w:cs="Times New Roman"/>
          <w:sz w:val="24"/>
          <w:szCs w:val="24"/>
        </w:rPr>
        <w:t xml:space="preserve">avivaldybės </w:t>
      </w:r>
      <w:r w:rsidR="0057611F" w:rsidRPr="00B10056">
        <w:rPr>
          <w:rFonts w:ascii="Times New Roman" w:hAnsi="Times New Roman" w:cs="Times New Roman"/>
          <w:sz w:val="24"/>
          <w:szCs w:val="24"/>
        </w:rPr>
        <w:t>meru ar jo įgaliotu asmeniu</w:t>
      </w:r>
      <w:r w:rsidR="0057611F" w:rsidRPr="00102706">
        <w:rPr>
          <w:rFonts w:ascii="Times New Roman" w:hAnsi="Times New Roman" w:cs="Times New Roman"/>
          <w:color w:val="388600"/>
          <w:sz w:val="24"/>
          <w:szCs w:val="24"/>
        </w:rPr>
        <w:t>;</w:t>
      </w:r>
      <w:r w:rsidR="00102706" w:rsidRPr="00102706">
        <w:rPr>
          <w:rFonts w:ascii="Times New Roman" w:hAnsi="Times New Roman" w:cs="Times New Roman"/>
          <w:color w:val="388600"/>
          <w:sz w:val="24"/>
          <w:szCs w:val="24"/>
        </w:rPr>
        <w:t xml:space="preserve"> </w:t>
      </w:r>
    </w:p>
    <w:p w14:paraId="2E12D306" w14:textId="77777777" w:rsidR="00136006" w:rsidRDefault="00B83201" w:rsidP="00D87BA4">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sidRPr="00B83201">
        <w:rPr>
          <w:rFonts w:ascii="Times New Roman" w:hAnsi="Times New Roman" w:cs="Times New Roman"/>
          <w:sz w:val="24"/>
          <w:szCs w:val="24"/>
        </w:rPr>
        <w:t>2</w:t>
      </w:r>
      <w:r w:rsidR="00E05BBA">
        <w:rPr>
          <w:rFonts w:ascii="Times New Roman" w:hAnsi="Times New Roman" w:cs="Times New Roman"/>
          <w:sz w:val="24"/>
          <w:szCs w:val="24"/>
        </w:rPr>
        <w:t>8</w:t>
      </w:r>
      <w:r w:rsidRPr="00B83201">
        <w:rPr>
          <w:rFonts w:ascii="Times New Roman" w:hAnsi="Times New Roman" w:cs="Times New Roman"/>
          <w:sz w:val="24"/>
          <w:szCs w:val="24"/>
        </w:rPr>
        <w:t xml:space="preserve">.4. </w:t>
      </w:r>
      <w:r w:rsidR="00955139">
        <w:rPr>
          <w:rFonts w:ascii="Times New Roman" w:hAnsi="Times New Roman" w:cs="Times New Roman"/>
          <w:sz w:val="24"/>
          <w:szCs w:val="24"/>
        </w:rPr>
        <w:t>kitus Lopšelio-darželio</w:t>
      </w:r>
      <w:r w:rsidR="005A5AEB" w:rsidRPr="00B10056">
        <w:rPr>
          <w:rFonts w:ascii="Times New Roman" w:hAnsi="Times New Roman" w:cs="Times New Roman"/>
          <w:sz w:val="24"/>
          <w:szCs w:val="24"/>
        </w:rPr>
        <w:t xml:space="preserve"> veiklą reguliuojančius ir teisės aktų nustatyta tvarka parengtus, suderintus ir patvirtintus dokumentus.</w:t>
      </w:r>
    </w:p>
    <w:p w14:paraId="23365770" w14:textId="402C488E" w:rsidR="00D87BA4" w:rsidRDefault="00136006" w:rsidP="00D87BA4">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2</w:t>
      </w:r>
      <w:r w:rsidR="00E05BBA">
        <w:rPr>
          <w:rFonts w:ascii="Times New Roman" w:hAnsi="Times New Roman" w:cs="Times New Roman"/>
          <w:sz w:val="24"/>
          <w:szCs w:val="24"/>
        </w:rPr>
        <w:t>9</w:t>
      </w:r>
      <w:r>
        <w:rPr>
          <w:rFonts w:ascii="Times New Roman" w:hAnsi="Times New Roman" w:cs="Times New Roman"/>
          <w:sz w:val="24"/>
          <w:szCs w:val="24"/>
        </w:rPr>
        <w:t xml:space="preserve">. </w:t>
      </w:r>
      <w:r w:rsidR="00955139">
        <w:rPr>
          <w:rFonts w:ascii="Times New Roman" w:hAnsi="Times New Roman" w:cs="Times New Roman"/>
          <w:sz w:val="24"/>
          <w:szCs w:val="24"/>
        </w:rPr>
        <w:t>Lopšeliui-darželiui</w:t>
      </w:r>
      <w:r w:rsidR="00340F5C" w:rsidRPr="00B10056">
        <w:rPr>
          <w:rFonts w:ascii="Times New Roman" w:hAnsi="Times New Roman" w:cs="Times New Roman"/>
          <w:sz w:val="24"/>
          <w:szCs w:val="24"/>
        </w:rPr>
        <w:t xml:space="preserve"> vadovauja direktorius, skiriamas penkeriems metams į pareigas viešo konkurso būdu ir atleidžiamas iš jų mero sprendimu Lietuvos Respublikos teisės aktų nustatyta t</w:t>
      </w:r>
      <w:r w:rsidR="00955139">
        <w:rPr>
          <w:rFonts w:ascii="Times New Roman" w:hAnsi="Times New Roman" w:cs="Times New Roman"/>
          <w:sz w:val="24"/>
          <w:szCs w:val="24"/>
        </w:rPr>
        <w:t>varka. Viešas konkursas Lopšelio-darželio</w:t>
      </w:r>
      <w:r w:rsidR="00340F5C" w:rsidRPr="00B10056">
        <w:rPr>
          <w:rFonts w:ascii="Times New Roman" w:hAnsi="Times New Roman" w:cs="Times New Roman"/>
          <w:sz w:val="24"/>
          <w:szCs w:val="24"/>
        </w:rPr>
        <w:t xml:space="preserve"> direktoriaus pareigoms eiti skelbiamas likus ne maži</w:t>
      </w:r>
      <w:r w:rsidR="00DD3CD4" w:rsidRPr="00B10056">
        <w:rPr>
          <w:rFonts w:ascii="Times New Roman" w:hAnsi="Times New Roman" w:cs="Times New Roman"/>
          <w:sz w:val="24"/>
          <w:szCs w:val="24"/>
        </w:rPr>
        <w:t>au kaip</w:t>
      </w:r>
      <w:r w:rsidR="00955139">
        <w:rPr>
          <w:rFonts w:ascii="Times New Roman" w:hAnsi="Times New Roman" w:cs="Times New Roman"/>
          <w:sz w:val="24"/>
          <w:szCs w:val="24"/>
        </w:rPr>
        <w:t xml:space="preserve"> 4 mėnesiams iki Lopšelio-darželio</w:t>
      </w:r>
      <w:r w:rsidR="00340F5C" w:rsidRPr="00B10056">
        <w:rPr>
          <w:rFonts w:ascii="Times New Roman" w:hAnsi="Times New Roman" w:cs="Times New Roman"/>
          <w:sz w:val="24"/>
          <w:szCs w:val="24"/>
        </w:rPr>
        <w:t xml:space="preserve"> direktoriaus kadencijos pabaigos, išskyrus atvejus, kai teisės aktų nustatyta </w:t>
      </w:r>
      <w:r w:rsidR="00955139">
        <w:rPr>
          <w:rFonts w:ascii="Times New Roman" w:hAnsi="Times New Roman" w:cs="Times New Roman"/>
          <w:sz w:val="24"/>
          <w:szCs w:val="24"/>
        </w:rPr>
        <w:t>tvarka Lopšelio-darželio</w:t>
      </w:r>
      <w:r w:rsidR="00340F5C" w:rsidRPr="00B10056">
        <w:rPr>
          <w:rFonts w:ascii="Times New Roman" w:hAnsi="Times New Roman" w:cs="Times New Roman"/>
          <w:sz w:val="24"/>
          <w:szCs w:val="24"/>
        </w:rPr>
        <w:t xml:space="preserve"> direktorius paskiriamas be konkurso antrajai penker</w:t>
      </w:r>
      <w:r w:rsidR="00955139">
        <w:rPr>
          <w:rFonts w:ascii="Times New Roman" w:hAnsi="Times New Roman" w:cs="Times New Roman"/>
          <w:sz w:val="24"/>
          <w:szCs w:val="24"/>
        </w:rPr>
        <w:t>ių metų kadencijai arba Lopšelio-darželio</w:t>
      </w:r>
      <w:r w:rsidR="00340F5C" w:rsidRPr="00B10056">
        <w:rPr>
          <w:rFonts w:ascii="Times New Roman" w:hAnsi="Times New Roman" w:cs="Times New Roman"/>
          <w:sz w:val="24"/>
          <w:szCs w:val="24"/>
        </w:rPr>
        <w:t xml:space="preserve"> direktoriumi paskiriamas buvęs kitos švietimo įstaigos vadovas penkerių metų kadencijai. Direktorius tiesiogiai p</w:t>
      </w:r>
      <w:r w:rsidR="00DD3CD4" w:rsidRPr="00B10056">
        <w:rPr>
          <w:rFonts w:ascii="Times New Roman" w:hAnsi="Times New Roman" w:cs="Times New Roman"/>
          <w:sz w:val="24"/>
          <w:szCs w:val="24"/>
        </w:rPr>
        <w:t xml:space="preserve">avaldus ir atskaitingas </w:t>
      </w:r>
      <w:r w:rsidR="00642ADA">
        <w:rPr>
          <w:rFonts w:ascii="Times New Roman" w:hAnsi="Times New Roman" w:cs="Times New Roman"/>
          <w:sz w:val="24"/>
          <w:szCs w:val="24"/>
        </w:rPr>
        <w:t>S</w:t>
      </w:r>
      <w:r w:rsidR="00DD3CD4" w:rsidRPr="00B10056">
        <w:rPr>
          <w:rFonts w:ascii="Times New Roman" w:hAnsi="Times New Roman" w:cs="Times New Roman"/>
          <w:sz w:val="24"/>
          <w:szCs w:val="24"/>
        </w:rPr>
        <w:t xml:space="preserve">avivaldybės </w:t>
      </w:r>
      <w:r w:rsidR="00340F5C" w:rsidRPr="00B10056">
        <w:rPr>
          <w:rFonts w:ascii="Times New Roman" w:hAnsi="Times New Roman" w:cs="Times New Roman"/>
          <w:sz w:val="24"/>
          <w:szCs w:val="24"/>
        </w:rPr>
        <w:t>merui</w:t>
      </w:r>
      <w:r w:rsidR="005C0CFB">
        <w:rPr>
          <w:rFonts w:ascii="Times New Roman" w:hAnsi="Times New Roman" w:cs="Times New Roman"/>
          <w:sz w:val="24"/>
          <w:szCs w:val="24"/>
        </w:rPr>
        <w:t>.</w:t>
      </w:r>
    </w:p>
    <w:p w14:paraId="76C52E63" w14:textId="7DE83D95" w:rsidR="00D87BA4" w:rsidRDefault="005C0CFB" w:rsidP="00D87BA4">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30</w:t>
      </w:r>
      <w:r w:rsidR="00D87BA4">
        <w:rPr>
          <w:rFonts w:ascii="Times New Roman" w:hAnsi="Times New Roman" w:cs="Times New Roman"/>
          <w:sz w:val="24"/>
          <w:szCs w:val="24"/>
        </w:rPr>
        <w:t xml:space="preserve">. </w:t>
      </w:r>
      <w:r w:rsidR="00955139">
        <w:rPr>
          <w:rFonts w:ascii="Times New Roman" w:hAnsi="Times New Roman" w:cs="Times New Roman"/>
          <w:sz w:val="24"/>
          <w:szCs w:val="24"/>
        </w:rPr>
        <w:t>Lopšelio-darželio</w:t>
      </w:r>
      <w:r w:rsidR="00715E8A" w:rsidRPr="00B10056">
        <w:rPr>
          <w:rFonts w:ascii="Times New Roman" w:hAnsi="Times New Roman" w:cs="Times New Roman"/>
          <w:sz w:val="24"/>
          <w:szCs w:val="24"/>
        </w:rPr>
        <w:t xml:space="preserve"> direktoriumi gali būti ne žemesnį kaip magistro kvalifikacinį laipsnį arba prilygintą aukštojo mokslo kvalifikaciją, arba teisės aktų nustatyta tvarka pripažintą kaip lygiavertę užsienyje įgytą kvalifikaciją turintis asmuo, kuris pagal Lietuvos Respublikos švietimo įstatymo 5</w:t>
      </w:r>
      <w:r w:rsidR="00715E8A" w:rsidRPr="00B10056">
        <w:rPr>
          <w:rFonts w:ascii="Times New Roman" w:hAnsi="Times New Roman" w:cs="Times New Roman"/>
          <w:sz w:val="24"/>
          <w:szCs w:val="24"/>
          <w:vertAlign w:val="superscript"/>
        </w:rPr>
        <w:t>1</w:t>
      </w:r>
      <w:r w:rsidR="00715E8A" w:rsidRPr="00B10056">
        <w:rPr>
          <w:rFonts w:ascii="Times New Roman" w:hAnsi="Times New Roman" w:cs="Times New Roman"/>
          <w:sz w:val="24"/>
          <w:szCs w:val="24"/>
        </w:rPr>
        <w:t xml:space="preserve"> straipsnį yra nepriekaištingos reputacijos ir jam atliktas vadovavimo valstybinei ar savivaldybės švietimo įstaigai (išskyrus aukštąją mo</w:t>
      </w:r>
      <w:r w:rsidR="003606C4" w:rsidRPr="00B10056">
        <w:rPr>
          <w:rFonts w:ascii="Times New Roman" w:hAnsi="Times New Roman" w:cs="Times New Roman"/>
          <w:sz w:val="24"/>
          <w:szCs w:val="24"/>
        </w:rPr>
        <w:t xml:space="preserve">kyklą) kompetencijų vertinimas </w:t>
      </w:r>
      <w:r w:rsidR="00CF7EB9">
        <w:rPr>
          <w:rFonts w:ascii="Times New Roman" w:hAnsi="Times New Roman" w:cs="Times New Roman"/>
          <w:sz w:val="24"/>
          <w:szCs w:val="24"/>
        </w:rPr>
        <w:t>š</w:t>
      </w:r>
      <w:r w:rsidR="00715E8A" w:rsidRPr="00B10056">
        <w:rPr>
          <w:rFonts w:ascii="Times New Roman" w:hAnsi="Times New Roman" w:cs="Times New Roman"/>
          <w:sz w:val="24"/>
          <w:szCs w:val="24"/>
        </w:rPr>
        <w:t>vietimo, mokslo ir sporto ministro nustatyta tvarka arba, jeigu jis vienoje švietimo įstaigoje vadovo pareigas ėjo ne mažiau kaip 10 metų ir jam atliktas vadovavimo valstybinei ar savivaldybės švietimo įstaigai (išskyrus aukštąją mokyklą) kompetencijų ver</w:t>
      </w:r>
      <w:r w:rsidR="003606C4" w:rsidRPr="00B10056">
        <w:rPr>
          <w:rFonts w:ascii="Times New Roman" w:hAnsi="Times New Roman" w:cs="Times New Roman"/>
          <w:sz w:val="24"/>
          <w:szCs w:val="24"/>
        </w:rPr>
        <w:t xml:space="preserve">tinimui prilygintas vertinimas </w:t>
      </w:r>
      <w:r w:rsidR="00CF7EB9">
        <w:rPr>
          <w:rFonts w:ascii="Times New Roman" w:hAnsi="Times New Roman" w:cs="Times New Roman"/>
          <w:sz w:val="24"/>
          <w:szCs w:val="24"/>
        </w:rPr>
        <w:t>š</w:t>
      </w:r>
      <w:r w:rsidR="00715E8A" w:rsidRPr="00B10056">
        <w:rPr>
          <w:rFonts w:ascii="Times New Roman" w:hAnsi="Times New Roman" w:cs="Times New Roman"/>
          <w:sz w:val="24"/>
          <w:szCs w:val="24"/>
        </w:rPr>
        <w:t xml:space="preserve">vietimo, mokslo ir sporto ministro nustatyta tvarka. </w:t>
      </w:r>
      <w:r w:rsidR="00AE6C4B">
        <w:rPr>
          <w:rFonts w:ascii="Times New Roman" w:hAnsi="Times New Roman" w:cs="Times New Roman"/>
          <w:sz w:val="24"/>
          <w:szCs w:val="24"/>
        </w:rPr>
        <w:t>Asmuo skiriamas į Lopšelio-darželio</w:t>
      </w:r>
      <w:r w:rsidR="004D722B" w:rsidRPr="00B10056">
        <w:rPr>
          <w:rFonts w:ascii="Times New Roman" w:hAnsi="Times New Roman" w:cs="Times New Roman"/>
          <w:sz w:val="24"/>
          <w:szCs w:val="24"/>
        </w:rPr>
        <w:t xml:space="preserve"> direktoriaus pareigas </w:t>
      </w:r>
      <w:r w:rsidR="00CF7EB9">
        <w:rPr>
          <w:rFonts w:ascii="Times New Roman" w:hAnsi="Times New Roman" w:cs="Times New Roman"/>
          <w:sz w:val="24"/>
          <w:szCs w:val="24"/>
        </w:rPr>
        <w:t>š</w:t>
      </w:r>
      <w:r w:rsidR="00715E8A" w:rsidRPr="00B10056">
        <w:rPr>
          <w:rFonts w:ascii="Times New Roman" w:hAnsi="Times New Roman" w:cs="Times New Roman"/>
          <w:sz w:val="24"/>
          <w:szCs w:val="24"/>
        </w:rPr>
        <w:t xml:space="preserve">vietimo, mokslo ir sporto ministro nustatyta </w:t>
      </w:r>
      <w:r w:rsidR="00715E8A" w:rsidRPr="00B10056">
        <w:rPr>
          <w:rFonts w:ascii="Times New Roman" w:hAnsi="Times New Roman" w:cs="Times New Roman"/>
          <w:sz w:val="24"/>
          <w:szCs w:val="24"/>
        </w:rPr>
        <w:lastRenderedPageBreak/>
        <w:t>tvarka, įvertinus jo gebėjimus įgyvendinti viešam konkursui pateiktas vadovavimo švietimo įstaigai gaires ir pareigybės aprašyme nustatytas funkcijas</w:t>
      </w:r>
      <w:r w:rsidR="00642ADA">
        <w:rPr>
          <w:rFonts w:ascii="Times New Roman" w:hAnsi="Times New Roman" w:cs="Times New Roman"/>
          <w:sz w:val="24"/>
          <w:szCs w:val="24"/>
        </w:rPr>
        <w:t>.</w:t>
      </w:r>
    </w:p>
    <w:p w14:paraId="05918FD8" w14:textId="77777777" w:rsidR="00E441B5" w:rsidRDefault="005C0CFB" w:rsidP="00E441B5">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31</w:t>
      </w:r>
      <w:r w:rsidR="00D87BA4" w:rsidRPr="00FE2228">
        <w:rPr>
          <w:rFonts w:ascii="Times New Roman" w:hAnsi="Times New Roman" w:cs="Times New Roman"/>
          <w:sz w:val="24"/>
          <w:szCs w:val="24"/>
        </w:rPr>
        <w:t xml:space="preserve">. </w:t>
      </w:r>
      <w:r w:rsidR="00FE2228" w:rsidRPr="00FE2228">
        <w:rPr>
          <w:rFonts w:ascii="Times New Roman" w:hAnsi="Times New Roman" w:cs="Times New Roman"/>
          <w:sz w:val="24"/>
          <w:szCs w:val="24"/>
        </w:rPr>
        <w:t>Pasibaigus Lopšelio-darželio</w:t>
      </w:r>
      <w:r w:rsidR="00DD3CD4" w:rsidRPr="00FE2228">
        <w:rPr>
          <w:rFonts w:ascii="Times New Roman" w:hAnsi="Times New Roman" w:cs="Times New Roman"/>
          <w:sz w:val="24"/>
          <w:szCs w:val="24"/>
        </w:rPr>
        <w:t xml:space="preserve"> direktoriaus pirmajai</w:t>
      </w:r>
      <w:r w:rsidR="00DD3CD4" w:rsidRPr="00B10056">
        <w:rPr>
          <w:rFonts w:ascii="Times New Roman" w:hAnsi="Times New Roman" w:cs="Times New Roman"/>
          <w:sz w:val="24"/>
          <w:szCs w:val="24"/>
        </w:rPr>
        <w:t xml:space="preserve"> penkerių metų kadencijai, jis gali būti skiriamas be konkurso antrajai penkerių metų kadencijai, jeigu jo metų veikla kiekvienais metais buvo įvertinta kaip viršijanti lūkesčius arba atitinkanti lūkesčius (</w:t>
      </w:r>
      <w:r w:rsidR="00DD3CD4" w:rsidRPr="0010061A">
        <w:rPr>
          <w:rFonts w:ascii="Times New Roman" w:hAnsi="Times New Roman" w:cs="Times New Roman"/>
          <w:sz w:val="24"/>
          <w:szCs w:val="24"/>
        </w:rPr>
        <w:t xml:space="preserve">iki 2023 m. gruodžio 31 d. </w:t>
      </w:r>
      <w:r w:rsidR="00DD3CD4" w:rsidRPr="00B10056">
        <w:rPr>
          <w:rFonts w:ascii="Times New Roman" w:hAnsi="Times New Roman" w:cs="Times New Roman"/>
          <w:sz w:val="24"/>
          <w:szCs w:val="24"/>
        </w:rPr>
        <w:t>– labai gerai arba gerai) ir jis sutinka ei</w:t>
      </w:r>
      <w:r w:rsidR="00FE2228">
        <w:rPr>
          <w:rFonts w:ascii="Times New Roman" w:hAnsi="Times New Roman" w:cs="Times New Roman"/>
          <w:sz w:val="24"/>
          <w:szCs w:val="24"/>
        </w:rPr>
        <w:t>ti pareigas. Pasibaigus Lopšelio-darželio</w:t>
      </w:r>
      <w:r w:rsidR="00DD3CD4" w:rsidRPr="00B10056">
        <w:rPr>
          <w:rFonts w:ascii="Times New Roman" w:hAnsi="Times New Roman" w:cs="Times New Roman"/>
          <w:sz w:val="24"/>
          <w:szCs w:val="24"/>
        </w:rPr>
        <w:t xml:space="preserve"> direktoriaus kadencijai, jam sutikus, jo įgaliojimai pratęsiami, iki</w:t>
      </w:r>
      <w:r w:rsidR="00FE2228">
        <w:rPr>
          <w:rFonts w:ascii="Times New Roman" w:hAnsi="Times New Roman" w:cs="Times New Roman"/>
          <w:sz w:val="24"/>
          <w:szCs w:val="24"/>
        </w:rPr>
        <w:t xml:space="preserve"> įvyks viešas konkursas Lopšelio-darželio</w:t>
      </w:r>
      <w:r w:rsidR="00DD3CD4" w:rsidRPr="00B10056">
        <w:rPr>
          <w:rFonts w:ascii="Times New Roman" w:hAnsi="Times New Roman" w:cs="Times New Roman"/>
          <w:sz w:val="24"/>
          <w:szCs w:val="24"/>
        </w:rPr>
        <w:t xml:space="preserve"> direktoriaus pareigom</w:t>
      </w:r>
      <w:r w:rsidR="00FE2228">
        <w:rPr>
          <w:rFonts w:ascii="Times New Roman" w:hAnsi="Times New Roman" w:cs="Times New Roman"/>
          <w:sz w:val="24"/>
          <w:szCs w:val="24"/>
        </w:rPr>
        <w:t>s eiti ir bus paskirtas Lopšelio-darželio direktorius. Lopšelio-darželio</w:t>
      </w:r>
      <w:r w:rsidR="00DD3CD4" w:rsidRPr="00B10056">
        <w:rPr>
          <w:rFonts w:ascii="Times New Roman" w:hAnsi="Times New Roman" w:cs="Times New Roman"/>
          <w:sz w:val="24"/>
          <w:szCs w:val="24"/>
        </w:rPr>
        <w:t xml:space="preserve"> direktorius, baigęs penkerių metų kadencij</w:t>
      </w:r>
      <w:r w:rsidR="00FE2228">
        <w:rPr>
          <w:rFonts w:ascii="Times New Roman" w:hAnsi="Times New Roman" w:cs="Times New Roman"/>
          <w:sz w:val="24"/>
          <w:szCs w:val="24"/>
        </w:rPr>
        <w:t>ą, turi teisę dalyvauti Lopšelio-darželio viešame konkurse Lopšelio-darželio</w:t>
      </w:r>
      <w:r w:rsidR="00DD3CD4" w:rsidRPr="00B10056">
        <w:rPr>
          <w:rFonts w:ascii="Times New Roman" w:hAnsi="Times New Roman" w:cs="Times New Roman"/>
          <w:sz w:val="24"/>
          <w:szCs w:val="24"/>
        </w:rPr>
        <w:t xml:space="preserve"> direktoriaus pareigoms eiti.</w:t>
      </w:r>
    </w:p>
    <w:p w14:paraId="3C47F8F5" w14:textId="77777777" w:rsidR="00136006" w:rsidRDefault="00E441B5" w:rsidP="0013600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w:t>
      </w:r>
      <w:r w:rsidR="005C0CFB">
        <w:rPr>
          <w:rFonts w:ascii="Times New Roman" w:hAnsi="Times New Roman" w:cs="Times New Roman"/>
          <w:sz w:val="24"/>
          <w:szCs w:val="24"/>
        </w:rPr>
        <w:t>2</w:t>
      </w:r>
      <w:r>
        <w:rPr>
          <w:rFonts w:ascii="Times New Roman" w:hAnsi="Times New Roman" w:cs="Times New Roman"/>
          <w:sz w:val="24"/>
          <w:szCs w:val="24"/>
        </w:rPr>
        <w:t xml:space="preserve">. </w:t>
      </w:r>
      <w:r w:rsidR="00FE2228">
        <w:rPr>
          <w:rFonts w:ascii="Times New Roman" w:hAnsi="Times New Roman" w:cs="Times New Roman"/>
          <w:sz w:val="24"/>
          <w:szCs w:val="24"/>
        </w:rPr>
        <w:t>Lopšelio-darželio</w:t>
      </w:r>
      <w:r w:rsidR="00C47E26" w:rsidRPr="00B10056">
        <w:rPr>
          <w:rFonts w:ascii="Times New Roman" w:hAnsi="Times New Roman" w:cs="Times New Roman"/>
          <w:sz w:val="24"/>
          <w:szCs w:val="24"/>
        </w:rPr>
        <w:t xml:space="preserve"> direktorius nepasibaigus jo kadencijai gali būti atšaukiamas iš pareigų </w:t>
      </w:r>
      <w:r w:rsidR="00776A07">
        <w:rPr>
          <w:rFonts w:ascii="Times New Roman" w:hAnsi="Times New Roman" w:cs="Times New Roman"/>
          <w:sz w:val="24"/>
          <w:szCs w:val="24"/>
        </w:rPr>
        <w:t>S</w:t>
      </w:r>
      <w:r w:rsidR="00C47E26" w:rsidRPr="00B10056">
        <w:rPr>
          <w:rFonts w:ascii="Times New Roman" w:hAnsi="Times New Roman" w:cs="Times New Roman"/>
          <w:sz w:val="24"/>
          <w:szCs w:val="24"/>
        </w:rPr>
        <w:t>avivaldybės mero potvarkiu, nurodant jame atšaukimo motyvus, tik dėl šių priežasčių:</w:t>
      </w:r>
    </w:p>
    <w:p w14:paraId="30269E48" w14:textId="77777777" w:rsidR="00136006" w:rsidRDefault="00136006" w:rsidP="0013600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w:t>
      </w:r>
      <w:r w:rsidR="005C0CFB">
        <w:rPr>
          <w:rFonts w:ascii="Times New Roman" w:hAnsi="Times New Roman" w:cs="Times New Roman"/>
          <w:sz w:val="24"/>
          <w:szCs w:val="24"/>
        </w:rPr>
        <w:t>2</w:t>
      </w:r>
      <w:r>
        <w:rPr>
          <w:rFonts w:ascii="Times New Roman" w:hAnsi="Times New Roman" w:cs="Times New Roman"/>
          <w:sz w:val="24"/>
          <w:szCs w:val="24"/>
        </w:rPr>
        <w:t xml:space="preserve">.1. </w:t>
      </w:r>
      <w:r w:rsidR="001427A2" w:rsidRPr="00B10056">
        <w:rPr>
          <w:rFonts w:ascii="Times New Roman" w:hAnsi="Times New Roman" w:cs="Times New Roman"/>
          <w:sz w:val="24"/>
          <w:szCs w:val="24"/>
        </w:rPr>
        <w:t>paaiškėja, kad dalyva</w:t>
      </w:r>
      <w:r w:rsidR="00FE2228">
        <w:rPr>
          <w:rFonts w:ascii="Times New Roman" w:hAnsi="Times New Roman" w:cs="Times New Roman"/>
          <w:sz w:val="24"/>
          <w:szCs w:val="24"/>
        </w:rPr>
        <w:t>udamas viešame konkurse Lopšelio-darželio</w:t>
      </w:r>
      <w:r w:rsidR="001427A2" w:rsidRPr="00B10056">
        <w:rPr>
          <w:rFonts w:ascii="Times New Roman" w:hAnsi="Times New Roman" w:cs="Times New Roman"/>
          <w:sz w:val="24"/>
          <w:szCs w:val="24"/>
        </w:rPr>
        <w:t xml:space="preserve"> direktoriaus pareigoms eiti nuslėpė ar pateikė tikrovės neatitinkančius duomenis, dėl kurių negalėjo būti priimtas į direktoriaus pareigas</w:t>
      </w:r>
      <w:r w:rsidR="00675496">
        <w:rPr>
          <w:rFonts w:ascii="Times New Roman" w:hAnsi="Times New Roman" w:cs="Times New Roman"/>
          <w:sz w:val="24"/>
          <w:szCs w:val="24"/>
        </w:rPr>
        <w:t>:</w:t>
      </w:r>
    </w:p>
    <w:p w14:paraId="5492EA60" w14:textId="77777777" w:rsidR="00136006" w:rsidRDefault="00136006" w:rsidP="0013600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sidRPr="00136006">
        <w:rPr>
          <w:rFonts w:ascii="Times New Roman" w:hAnsi="Times New Roman" w:cs="Times New Roman"/>
          <w:sz w:val="24"/>
          <w:szCs w:val="24"/>
        </w:rPr>
        <w:t>3</w:t>
      </w:r>
      <w:r w:rsidR="005C0CFB">
        <w:rPr>
          <w:rFonts w:ascii="Times New Roman" w:hAnsi="Times New Roman" w:cs="Times New Roman"/>
          <w:sz w:val="24"/>
          <w:szCs w:val="24"/>
        </w:rPr>
        <w:t>2</w:t>
      </w:r>
      <w:r w:rsidRPr="00136006">
        <w:rPr>
          <w:rFonts w:ascii="Times New Roman" w:hAnsi="Times New Roman" w:cs="Times New Roman"/>
          <w:sz w:val="24"/>
          <w:szCs w:val="24"/>
        </w:rPr>
        <w:t>.</w:t>
      </w:r>
      <w:r w:rsidR="008A35ED">
        <w:rPr>
          <w:rFonts w:ascii="Times New Roman" w:hAnsi="Times New Roman" w:cs="Times New Roman"/>
          <w:sz w:val="24"/>
          <w:szCs w:val="24"/>
        </w:rPr>
        <w:t>2</w:t>
      </w:r>
      <w:r w:rsidRPr="00136006">
        <w:rPr>
          <w:rFonts w:ascii="Times New Roman" w:hAnsi="Times New Roman" w:cs="Times New Roman"/>
          <w:sz w:val="24"/>
          <w:szCs w:val="24"/>
        </w:rPr>
        <w:t>.</w:t>
      </w:r>
      <w:r>
        <w:rPr>
          <w:rFonts w:ascii="Times New Roman" w:hAnsi="Times New Roman" w:cs="Times New Roman"/>
          <w:b/>
          <w:sz w:val="24"/>
          <w:szCs w:val="24"/>
        </w:rPr>
        <w:t xml:space="preserve"> </w:t>
      </w:r>
      <w:r w:rsidR="0010061A" w:rsidRPr="00136006">
        <w:rPr>
          <w:rFonts w:ascii="Times New Roman" w:hAnsi="Times New Roman" w:cs="Times New Roman"/>
          <w:sz w:val="24"/>
          <w:szCs w:val="24"/>
        </w:rPr>
        <w:t>asmuo praranda nepriekaištingą reputaciją.</w:t>
      </w:r>
    </w:p>
    <w:p w14:paraId="233643E3" w14:textId="77777777" w:rsidR="007B19E7" w:rsidRDefault="005C0CFB" w:rsidP="007B19E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33</w:t>
      </w:r>
      <w:r w:rsidR="007B19E7">
        <w:rPr>
          <w:rFonts w:ascii="Times New Roman" w:hAnsi="Times New Roman" w:cs="Times New Roman"/>
          <w:sz w:val="24"/>
          <w:szCs w:val="24"/>
        </w:rPr>
        <w:t>.</w:t>
      </w:r>
      <w:r w:rsidR="00136006">
        <w:rPr>
          <w:rFonts w:ascii="Times New Roman" w:hAnsi="Times New Roman" w:cs="Times New Roman"/>
          <w:sz w:val="24"/>
          <w:szCs w:val="24"/>
        </w:rPr>
        <w:t xml:space="preserve"> </w:t>
      </w:r>
      <w:r w:rsidR="00FE2228" w:rsidRPr="00FE2228">
        <w:rPr>
          <w:rFonts w:ascii="Times New Roman" w:hAnsi="Times New Roman" w:cs="Times New Roman"/>
          <w:sz w:val="24"/>
          <w:szCs w:val="24"/>
        </w:rPr>
        <w:t>Lopšelio-darželio</w:t>
      </w:r>
      <w:r w:rsidR="001427A2" w:rsidRPr="00FE2228">
        <w:rPr>
          <w:rFonts w:ascii="Times New Roman" w:hAnsi="Times New Roman" w:cs="Times New Roman"/>
          <w:sz w:val="24"/>
          <w:szCs w:val="24"/>
        </w:rPr>
        <w:t xml:space="preserve"> direktorius apie galimą jo atšaukimą Savivaldybės mero rašytiniu pranešimu informuojamas ne vėliau kaip likus 7 darbo di</w:t>
      </w:r>
      <w:r w:rsidR="007B19E7">
        <w:rPr>
          <w:rFonts w:ascii="Times New Roman" w:hAnsi="Times New Roman" w:cs="Times New Roman"/>
          <w:sz w:val="24"/>
          <w:szCs w:val="24"/>
        </w:rPr>
        <w:t xml:space="preserve">enoms iki sprendimo dėl Lopšelio-darželio </w:t>
      </w:r>
      <w:r w:rsidR="001427A2" w:rsidRPr="00FE2228">
        <w:rPr>
          <w:rFonts w:ascii="Times New Roman" w:hAnsi="Times New Roman" w:cs="Times New Roman"/>
          <w:sz w:val="24"/>
          <w:szCs w:val="24"/>
        </w:rPr>
        <w:t>direktoriaus galimo atšaukimo priėmimo dienos. Pranešime</w:t>
      </w:r>
      <w:r w:rsidR="007B19E7">
        <w:rPr>
          <w:rFonts w:ascii="Times New Roman" w:hAnsi="Times New Roman" w:cs="Times New Roman"/>
          <w:sz w:val="24"/>
          <w:szCs w:val="24"/>
        </w:rPr>
        <w:t xml:space="preserve"> nurodoma sprendimo dėl Lopšelio-darželio </w:t>
      </w:r>
      <w:r w:rsidR="001427A2" w:rsidRPr="00FE2228">
        <w:rPr>
          <w:rFonts w:ascii="Times New Roman" w:hAnsi="Times New Roman" w:cs="Times New Roman"/>
          <w:sz w:val="24"/>
          <w:szCs w:val="24"/>
        </w:rPr>
        <w:t xml:space="preserve"> direktoriaus galimo atšaukimo data, atšaukimo priežastis</w:t>
      </w:r>
      <w:r w:rsidR="007B19E7">
        <w:rPr>
          <w:rFonts w:ascii="Times New Roman" w:hAnsi="Times New Roman" w:cs="Times New Roman"/>
          <w:sz w:val="24"/>
          <w:szCs w:val="24"/>
        </w:rPr>
        <w:t xml:space="preserve"> bei pažymima apie Lo</w:t>
      </w:r>
      <w:r w:rsidR="00CF7EB9">
        <w:rPr>
          <w:rFonts w:ascii="Times New Roman" w:hAnsi="Times New Roman" w:cs="Times New Roman"/>
          <w:sz w:val="24"/>
          <w:szCs w:val="24"/>
        </w:rPr>
        <w:t>p</w:t>
      </w:r>
      <w:r w:rsidR="007B19E7">
        <w:rPr>
          <w:rFonts w:ascii="Times New Roman" w:hAnsi="Times New Roman" w:cs="Times New Roman"/>
          <w:sz w:val="24"/>
          <w:szCs w:val="24"/>
        </w:rPr>
        <w:t>šelio-darželio</w:t>
      </w:r>
      <w:r w:rsidR="001427A2" w:rsidRPr="00FE2228">
        <w:rPr>
          <w:rFonts w:ascii="Times New Roman" w:hAnsi="Times New Roman" w:cs="Times New Roman"/>
          <w:sz w:val="24"/>
          <w:szCs w:val="24"/>
        </w:rPr>
        <w:t xml:space="preserve"> direktoriaus teisę ne vėliau kaip likus 3 darbo dienoms iki sprendimo priėmimo dienos pateikti savo argumentuotus paaiškinimus.</w:t>
      </w:r>
    </w:p>
    <w:p w14:paraId="73D71B3A" w14:textId="77777777" w:rsidR="007B19E7" w:rsidRDefault="007B19E7" w:rsidP="007B19E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
          <w:sz w:val="24"/>
          <w:szCs w:val="24"/>
        </w:rPr>
      </w:pPr>
      <w:r>
        <w:rPr>
          <w:rFonts w:ascii="Times New Roman" w:hAnsi="Times New Roman" w:cs="Times New Roman"/>
          <w:sz w:val="24"/>
          <w:szCs w:val="24"/>
        </w:rPr>
        <w:t>3</w:t>
      </w:r>
      <w:r w:rsidR="005C0CFB">
        <w:rPr>
          <w:rFonts w:ascii="Times New Roman" w:hAnsi="Times New Roman" w:cs="Times New Roman"/>
          <w:sz w:val="24"/>
          <w:szCs w:val="24"/>
        </w:rPr>
        <w:t>4</w:t>
      </w:r>
      <w:r>
        <w:rPr>
          <w:rFonts w:ascii="Times New Roman" w:hAnsi="Times New Roman" w:cs="Times New Roman"/>
          <w:sz w:val="24"/>
          <w:szCs w:val="24"/>
        </w:rPr>
        <w:t xml:space="preserve">. </w:t>
      </w:r>
      <w:r w:rsidR="001427A2" w:rsidRPr="00B10056">
        <w:rPr>
          <w:rFonts w:ascii="Times New Roman" w:hAnsi="Times New Roman" w:cs="Times New Roman"/>
          <w:sz w:val="24"/>
          <w:szCs w:val="24"/>
        </w:rPr>
        <w:t>Nuostatuose neaptar</w:t>
      </w:r>
      <w:r w:rsidR="001C30BA" w:rsidRPr="00B10056">
        <w:rPr>
          <w:rFonts w:ascii="Times New Roman" w:hAnsi="Times New Roman" w:cs="Times New Roman"/>
          <w:sz w:val="24"/>
          <w:szCs w:val="24"/>
        </w:rPr>
        <w:t xml:space="preserve">ti klausimai, susiję su </w:t>
      </w:r>
      <w:r>
        <w:rPr>
          <w:rFonts w:ascii="Times New Roman" w:hAnsi="Times New Roman" w:cs="Times New Roman"/>
          <w:sz w:val="24"/>
          <w:szCs w:val="24"/>
        </w:rPr>
        <w:t>Lopšelio-darželio</w:t>
      </w:r>
      <w:r w:rsidR="001427A2" w:rsidRPr="00B10056">
        <w:rPr>
          <w:rFonts w:ascii="Times New Roman" w:hAnsi="Times New Roman" w:cs="Times New Roman"/>
          <w:sz w:val="24"/>
          <w:szCs w:val="24"/>
        </w:rPr>
        <w:t xml:space="preserve"> direktoriaus priėmimo ir atleidimo vykdymu, sprendžiami teisės aktų nustatyta tvarka.</w:t>
      </w:r>
    </w:p>
    <w:p w14:paraId="1E3C7004" w14:textId="77777777" w:rsidR="008F1465" w:rsidRDefault="007B19E7" w:rsidP="008F1465">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sidRPr="007B19E7">
        <w:rPr>
          <w:rFonts w:ascii="Times New Roman" w:hAnsi="Times New Roman" w:cs="Times New Roman"/>
          <w:sz w:val="24"/>
          <w:szCs w:val="24"/>
        </w:rPr>
        <w:t>3</w:t>
      </w:r>
      <w:r w:rsidR="005C0CFB">
        <w:rPr>
          <w:rFonts w:ascii="Times New Roman" w:hAnsi="Times New Roman" w:cs="Times New Roman"/>
          <w:sz w:val="24"/>
          <w:szCs w:val="24"/>
        </w:rPr>
        <w:t>5</w:t>
      </w:r>
      <w:r w:rsidRPr="007B19E7">
        <w:rPr>
          <w:rFonts w:ascii="Times New Roman" w:hAnsi="Times New Roman" w:cs="Times New Roman"/>
          <w:sz w:val="24"/>
          <w:szCs w:val="24"/>
        </w:rPr>
        <w:t xml:space="preserve">. </w:t>
      </w:r>
      <w:r w:rsidR="001427A2" w:rsidRPr="007B19E7">
        <w:rPr>
          <w:rFonts w:ascii="Times New Roman" w:hAnsi="Times New Roman" w:cs="Times New Roman"/>
          <w:color w:val="000000"/>
          <w:sz w:val="24"/>
          <w:szCs w:val="24"/>
        </w:rPr>
        <w:t>Direktorius:</w:t>
      </w:r>
    </w:p>
    <w:p w14:paraId="0FA20B52" w14:textId="39A85096" w:rsidR="008F1465" w:rsidRDefault="008F1465" w:rsidP="008F1465">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.1. </w:t>
      </w:r>
      <w:r w:rsidR="009A5E58" w:rsidRPr="00B10056">
        <w:rPr>
          <w:rFonts w:ascii="Times New Roman" w:hAnsi="Times New Roman" w:cs="Times New Roman"/>
          <w:bCs/>
          <w:sz w:val="24"/>
          <w:szCs w:val="24"/>
        </w:rPr>
        <w:t>organizuoja</w:t>
      </w:r>
      <w:r w:rsidR="00CF7EB9" w:rsidRPr="00CF7EB9">
        <w:rPr>
          <w:rFonts w:ascii="Times New Roman" w:hAnsi="Times New Roman" w:cs="Times New Roman"/>
          <w:sz w:val="24"/>
          <w:szCs w:val="24"/>
        </w:rPr>
        <w:t xml:space="preserve"> </w:t>
      </w:r>
      <w:r w:rsidR="00CF7EB9">
        <w:rPr>
          <w:rFonts w:ascii="Times New Roman" w:hAnsi="Times New Roman" w:cs="Times New Roman"/>
          <w:sz w:val="24"/>
          <w:szCs w:val="24"/>
        </w:rPr>
        <w:t>Lopšelio-darželio</w:t>
      </w:r>
      <w:r w:rsidR="001427A2" w:rsidRPr="00B10056">
        <w:rPr>
          <w:rFonts w:ascii="Times New Roman" w:hAnsi="Times New Roman" w:cs="Times New Roman"/>
          <w:bCs/>
          <w:sz w:val="24"/>
          <w:szCs w:val="24"/>
        </w:rPr>
        <w:t xml:space="preserve"> veiklą, įg</w:t>
      </w:r>
      <w:r w:rsidR="009A5E58" w:rsidRPr="00B10056">
        <w:rPr>
          <w:rFonts w:ascii="Times New Roman" w:hAnsi="Times New Roman" w:cs="Times New Roman"/>
          <w:bCs/>
          <w:sz w:val="24"/>
          <w:szCs w:val="24"/>
        </w:rPr>
        <w:t xml:space="preserve">yvendindamas strateginį </w:t>
      </w:r>
      <w:r w:rsidR="00CF7EB9">
        <w:rPr>
          <w:rFonts w:ascii="Times New Roman" w:hAnsi="Times New Roman" w:cs="Times New Roman"/>
          <w:bCs/>
          <w:sz w:val="24"/>
          <w:szCs w:val="24"/>
        </w:rPr>
        <w:t>įstaigos</w:t>
      </w:r>
      <w:r w:rsidR="009A5E58" w:rsidRPr="00B10056">
        <w:rPr>
          <w:rFonts w:ascii="Times New Roman" w:hAnsi="Times New Roman" w:cs="Times New Roman"/>
          <w:bCs/>
          <w:sz w:val="24"/>
          <w:szCs w:val="24"/>
        </w:rPr>
        <w:t xml:space="preserve"> valdymą, vadovauja rengiant </w:t>
      </w:r>
      <w:r w:rsidR="00CF7EB9">
        <w:rPr>
          <w:rFonts w:ascii="Times New Roman" w:hAnsi="Times New Roman" w:cs="Times New Roman"/>
          <w:sz w:val="24"/>
          <w:szCs w:val="24"/>
        </w:rPr>
        <w:t>Lopšelio-darželio</w:t>
      </w:r>
      <w:r w:rsidR="001427A2" w:rsidRPr="00B10056">
        <w:rPr>
          <w:rFonts w:ascii="Times New Roman" w:hAnsi="Times New Roman" w:cs="Times New Roman"/>
          <w:bCs/>
          <w:sz w:val="24"/>
          <w:szCs w:val="24"/>
        </w:rPr>
        <w:t xml:space="preserve"> strateginį planą, metinį veiklos p</w:t>
      </w:r>
      <w:r w:rsidR="009A5E58" w:rsidRPr="00B10056">
        <w:rPr>
          <w:rFonts w:ascii="Times New Roman" w:hAnsi="Times New Roman" w:cs="Times New Roman"/>
          <w:bCs/>
          <w:sz w:val="24"/>
          <w:szCs w:val="24"/>
        </w:rPr>
        <w:t xml:space="preserve">laną, užtikrina jų įgyvendinimą, organizuoja </w:t>
      </w:r>
      <w:r w:rsidR="00CF7EB9">
        <w:rPr>
          <w:rFonts w:ascii="Times New Roman" w:hAnsi="Times New Roman" w:cs="Times New Roman"/>
          <w:sz w:val="24"/>
          <w:szCs w:val="24"/>
        </w:rPr>
        <w:t>Lopšelio-darželio</w:t>
      </w:r>
      <w:r w:rsidR="001427A2" w:rsidRPr="00B10056">
        <w:rPr>
          <w:rFonts w:ascii="Times New Roman" w:hAnsi="Times New Roman" w:cs="Times New Roman"/>
          <w:bCs/>
          <w:sz w:val="24"/>
          <w:szCs w:val="24"/>
        </w:rPr>
        <w:t xml:space="preserve"> veiklos įsivertinimą ir stebėseną, analizuoja ište</w:t>
      </w:r>
      <w:r w:rsidR="009A5E58" w:rsidRPr="00B10056">
        <w:rPr>
          <w:rFonts w:ascii="Times New Roman" w:hAnsi="Times New Roman" w:cs="Times New Roman"/>
          <w:bCs/>
          <w:sz w:val="24"/>
          <w:szCs w:val="24"/>
        </w:rPr>
        <w:t>klių būklę ir atsako</w:t>
      </w:r>
      <w:r w:rsidR="00642ADA">
        <w:rPr>
          <w:rFonts w:ascii="Times New Roman" w:hAnsi="Times New Roman" w:cs="Times New Roman"/>
          <w:bCs/>
          <w:sz w:val="24"/>
          <w:szCs w:val="24"/>
        </w:rPr>
        <w:t xml:space="preserve"> už</w:t>
      </w:r>
      <w:r w:rsidR="009A5E58" w:rsidRPr="00B10056">
        <w:rPr>
          <w:rFonts w:ascii="Times New Roman" w:hAnsi="Times New Roman" w:cs="Times New Roman"/>
          <w:bCs/>
          <w:sz w:val="24"/>
          <w:szCs w:val="24"/>
        </w:rPr>
        <w:t xml:space="preserve"> </w:t>
      </w:r>
      <w:r w:rsidR="00CF7EB9">
        <w:rPr>
          <w:rFonts w:ascii="Times New Roman" w:hAnsi="Times New Roman" w:cs="Times New Roman"/>
          <w:sz w:val="24"/>
          <w:szCs w:val="24"/>
        </w:rPr>
        <w:t>Lopšelio-darželio</w:t>
      </w:r>
      <w:r>
        <w:rPr>
          <w:rFonts w:ascii="Times New Roman" w:hAnsi="Times New Roman" w:cs="Times New Roman"/>
          <w:bCs/>
          <w:sz w:val="24"/>
          <w:szCs w:val="24"/>
        </w:rPr>
        <w:t xml:space="preserve"> veiklos rezultatus;</w:t>
      </w:r>
    </w:p>
    <w:p w14:paraId="5698EF4D" w14:textId="77777777" w:rsidR="00085507" w:rsidRDefault="008F1465" w:rsidP="0008550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.2. </w:t>
      </w:r>
      <w:r w:rsidR="001427A2" w:rsidRPr="00B10056">
        <w:rPr>
          <w:rFonts w:ascii="Times New Roman" w:hAnsi="Times New Roman" w:cs="Times New Roman"/>
          <w:bCs/>
          <w:sz w:val="24"/>
          <w:szCs w:val="24"/>
        </w:rPr>
        <w:t>vadovauja kuriant lyderystės ugdymui kultūrą, išlaikant i</w:t>
      </w:r>
      <w:r w:rsidR="00BA31DA">
        <w:rPr>
          <w:rFonts w:ascii="Times New Roman" w:hAnsi="Times New Roman" w:cs="Times New Roman"/>
          <w:bCs/>
          <w:sz w:val="24"/>
          <w:szCs w:val="24"/>
        </w:rPr>
        <w:t>r stiprinant kiekvienam vaikui</w:t>
      </w:r>
      <w:r w:rsidR="001427A2" w:rsidRPr="00B10056">
        <w:rPr>
          <w:rFonts w:ascii="Times New Roman" w:hAnsi="Times New Roman" w:cs="Times New Roman"/>
          <w:bCs/>
          <w:sz w:val="24"/>
          <w:szCs w:val="24"/>
        </w:rPr>
        <w:t xml:space="preserve"> mokytis ir savo galimybėms atskleisti palankią aplinką; </w:t>
      </w:r>
    </w:p>
    <w:p w14:paraId="442144C0" w14:textId="77777777" w:rsidR="00085507" w:rsidRDefault="00085507" w:rsidP="0008550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.3. </w:t>
      </w:r>
      <w:r w:rsidR="001427A2" w:rsidRPr="00B10056">
        <w:rPr>
          <w:rFonts w:ascii="Times New Roman" w:hAnsi="Times New Roman" w:cs="Times New Roman"/>
          <w:bCs/>
          <w:sz w:val="24"/>
          <w:szCs w:val="24"/>
        </w:rPr>
        <w:t xml:space="preserve">įgyvendina personalo valdymo priemones, skatina darbuotojus, užtikrina jų profesinį tobulėjimą ir Pedagogų etikos kodekso normų laikymąsi; </w:t>
      </w:r>
    </w:p>
    <w:p w14:paraId="4B57432E" w14:textId="77777777" w:rsidR="00085507" w:rsidRDefault="00085507" w:rsidP="0008550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.4. </w:t>
      </w:r>
      <w:r w:rsidR="00BA31DA">
        <w:rPr>
          <w:rFonts w:ascii="Times New Roman" w:hAnsi="Times New Roman" w:cs="Times New Roman"/>
          <w:bCs/>
          <w:sz w:val="24"/>
          <w:szCs w:val="24"/>
        </w:rPr>
        <w:t>bendradarbiauja su vaikų</w:t>
      </w:r>
      <w:r w:rsidR="001427A2" w:rsidRPr="00B10056">
        <w:rPr>
          <w:rFonts w:ascii="Times New Roman" w:hAnsi="Times New Roman" w:cs="Times New Roman"/>
          <w:bCs/>
          <w:sz w:val="24"/>
          <w:szCs w:val="24"/>
        </w:rPr>
        <w:t xml:space="preserve"> tėvais, vietos bendruo</w:t>
      </w:r>
      <w:r w:rsidR="001D071D" w:rsidRPr="00B10056">
        <w:rPr>
          <w:rFonts w:ascii="Times New Roman" w:hAnsi="Times New Roman" w:cs="Times New Roman"/>
          <w:bCs/>
          <w:sz w:val="24"/>
          <w:szCs w:val="24"/>
        </w:rPr>
        <w:t>men</w:t>
      </w:r>
      <w:r>
        <w:rPr>
          <w:rFonts w:ascii="Times New Roman" w:hAnsi="Times New Roman" w:cs="Times New Roman"/>
          <w:bCs/>
          <w:sz w:val="24"/>
          <w:szCs w:val="24"/>
        </w:rPr>
        <w:t xml:space="preserve">e ir partneriais, siekdamas Lopšelio-darželio tikslų, kartu su Lopšelio-darželio </w:t>
      </w:r>
      <w:r w:rsidR="001427A2" w:rsidRPr="00B10056">
        <w:rPr>
          <w:rFonts w:ascii="Times New Roman" w:hAnsi="Times New Roman" w:cs="Times New Roman"/>
          <w:bCs/>
          <w:sz w:val="24"/>
          <w:szCs w:val="24"/>
        </w:rPr>
        <w:t>savivaldos institucijomis</w:t>
      </w:r>
      <w:r>
        <w:rPr>
          <w:rFonts w:ascii="Times New Roman" w:hAnsi="Times New Roman" w:cs="Times New Roman"/>
          <w:bCs/>
          <w:sz w:val="24"/>
          <w:szCs w:val="24"/>
        </w:rPr>
        <w:t xml:space="preserve"> sprendžia svarbiausius Lopšelio-darželio</w:t>
      </w:r>
      <w:r w:rsidR="001D071D" w:rsidRPr="00B10056">
        <w:rPr>
          <w:rFonts w:ascii="Times New Roman" w:hAnsi="Times New Roman" w:cs="Times New Roman"/>
          <w:bCs/>
          <w:sz w:val="24"/>
          <w:szCs w:val="24"/>
        </w:rPr>
        <w:t xml:space="preserve"> klausimus,</w:t>
      </w:r>
      <w:r w:rsidR="001427A2" w:rsidRPr="00B10056">
        <w:rPr>
          <w:rFonts w:ascii="Times New Roman" w:hAnsi="Times New Roman" w:cs="Times New Roman"/>
          <w:bCs/>
          <w:sz w:val="24"/>
          <w:szCs w:val="24"/>
        </w:rPr>
        <w:t xml:space="preserve"> bendradarbiauja su institucijomis, įstaigomis, įmonėmis ir organizacijomis (toliau – įmon</w:t>
      </w:r>
      <w:r>
        <w:rPr>
          <w:rFonts w:ascii="Times New Roman" w:hAnsi="Times New Roman" w:cs="Times New Roman"/>
          <w:bCs/>
          <w:sz w:val="24"/>
          <w:szCs w:val="24"/>
        </w:rPr>
        <w:t>ė) siekdamas efektyvaus Lopšelio-darželio</w:t>
      </w:r>
      <w:r w:rsidR="001427A2" w:rsidRPr="00B10056">
        <w:rPr>
          <w:rFonts w:ascii="Times New Roman" w:hAnsi="Times New Roman" w:cs="Times New Roman"/>
          <w:bCs/>
          <w:sz w:val="24"/>
          <w:szCs w:val="24"/>
        </w:rPr>
        <w:t xml:space="preserve"> va</w:t>
      </w:r>
      <w:r w:rsidR="00BA31DA">
        <w:rPr>
          <w:rFonts w:ascii="Times New Roman" w:hAnsi="Times New Roman" w:cs="Times New Roman"/>
          <w:bCs/>
          <w:sz w:val="24"/>
          <w:szCs w:val="24"/>
        </w:rPr>
        <w:t>ldymo, ugdymo kokybės ir vaikų</w:t>
      </w:r>
      <w:r w:rsidR="001427A2" w:rsidRPr="00B10056">
        <w:rPr>
          <w:rFonts w:ascii="Times New Roman" w:hAnsi="Times New Roman" w:cs="Times New Roman"/>
          <w:bCs/>
          <w:sz w:val="24"/>
          <w:szCs w:val="24"/>
        </w:rPr>
        <w:t xml:space="preserve"> saugumo;</w:t>
      </w:r>
    </w:p>
    <w:p w14:paraId="6DB915D9" w14:textId="77777777" w:rsidR="00085507" w:rsidRDefault="00085507" w:rsidP="0008550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.5. </w:t>
      </w:r>
      <w:r w:rsidR="001427A2" w:rsidRPr="00B10056">
        <w:rPr>
          <w:rFonts w:ascii="Times New Roman" w:hAnsi="Times New Roman" w:cs="Times New Roman"/>
          <w:bCs/>
          <w:sz w:val="24"/>
          <w:szCs w:val="24"/>
        </w:rPr>
        <w:t xml:space="preserve">kiekvienais metais </w:t>
      </w:r>
      <w:r w:rsidR="00971365" w:rsidRPr="00B10056">
        <w:rPr>
          <w:rFonts w:ascii="Times New Roman" w:hAnsi="Times New Roman" w:cs="Times New Roman"/>
          <w:bCs/>
          <w:sz w:val="24"/>
          <w:szCs w:val="24"/>
        </w:rPr>
        <w:t>iki vasario 1</w:t>
      </w:r>
      <w:r w:rsidR="001427A2" w:rsidRPr="00B10056">
        <w:rPr>
          <w:rFonts w:ascii="Times New Roman" w:hAnsi="Times New Roman" w:cs="Times New Roman"/>
          <w:bCs/>
          <w:sz w:val="24"/>
          <w:szCs w:val="24"/>
        </w:rPr>
        <w:t xml:space="preserve"> dienos teisės aktų </w:t>
      </w:r>
      <w:r>
        <w:rPr>
          <w:rFonts w:ascii="Times New Roman" w:hAnsi="Times New Roman" w:cs="Times New Roman"/>
          <w:bCs/>
          <w:sz w:val="24"/>
          <w:szCs w:val="24"/>
        </w:rPr>
        <w:t>nustatyta tvarka teikia Lopšelio-darželio bendruomenei ir Lopšelio-darželio</w:t>
      </w:r>
      <w:r w:rsidR="001427A2" w:rsidRPr="00B10056">
        <w:rPr>
          <w:rFonts w:ascii="Times New Roman" w:hAnsi="Times New Roman" w:cs="Times New Roman"/>
          <w:bCs/>
          <w:sz w:val="24"/>
          <w:szCs w:val="24"/>
        </w:rPr>
        <w:t xml:space="preserve"> tarybai svarstyti bei viešai paskelbia savo metų veiklos ataskaitą; </w:t>
      </w:r>
    </w:p>
    <w:p w14:paraId="70881360" w14:textId="77777777" w:rsidR="00085507" w:rsidRDefault="00085507" w:rsidP="0008550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.6. nustato Lopšelio-darželio</w:t>
      </w:r>
      <w:r w:rsidR="00D0694E" w:rsidRPr="00B10056">
        <w:rPr>
          <w:rFonts w:ascii="Times New Roman" w:hAnsi="Times New Roman" w:cs="Times New Roman"/>
          <w:bCs/>
          <w:sz w:val="24"/>
          <w:szCs w:val="24"/>
        </w:rPr>
        <w:t xml:space="preserve"> struktūrą ir </w:t>
      </w:r>
      <w:r>
        <w:rPr>
          <w:rFonts w:ascii="Times New Roman" w:hAnsi="Times New Roman" w:cs="Times New Roman"/>
          <w:bCs/>
          <w:sz w:val="24"/>
          <w:szCs w:val="24"/>
        </w:rPr>
        <w:t>Lopšelio-darželio</w:t>
      </w:r>
      <w:r w:rsidR="001427A2" w:rsidRPr="00B10056">
        <w:rPr>
          <w:rFonts w:ascii="Times New Roman" w:hAnsi="Times New Roman" w:cs="Times New Roman"/>
          <w:bCs/>
          <w:sz w:val="24"/>
          <w:szCs w:val="24"/>
        </w:rPr>
        <w:t xml:space="preserve"> darbuotojų pareigybių sąrašą; </w:t>
      </w:r>
    </w:p>
    <w:p w14:paraId="2F5C394B" w14:textId="77777777" w:rsidR="00085507" w:rsidRDefault="00085507" w:rsidP="00085507">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.7. </w:t>
      </w:r>
      <w:r>
        <w:rPr>
          <w:rFonts w:ascii="Times New Roman" w:hAnsi="Times New Roman" w:cs="Times New Roman"/>
          <w:sz w:val="24"/>
          <w:szCs w:val="24"/>
        </w:rPr>
        <w:t>nustato Lopšelio-darželio</w:t>
      </w:r>
      <w:r w:rsidR="001427A2" w:rsidRPr="00B10056">
        <w:rPr>
          <w:rFonts w:ascii="Times New Roman" w:hAnsi="Times New Roman" w:cs="Times New Roman"/>
          <w:sz w:val="24"/>
          <w:szCs w:val="24"/>
        </w:rPr>
        <w:t xml:space="preserve"> direktoriaus </w:t>
      </w:r>
      <w:r w:rsidR="0044528D" w:rsidRPr="00B10056">
        <w:rPr>
          <w:rFonts w:ascii="Times New Roman" w:hAnsi="Times New Roman" w:cs="Times New Roman"/>
          <w:sz w:val="24"/>
          <w:szCs w:val="24"/>
        </w:rPr>
        <w:t>pavaduotojo ugdymui</w:t>
      </w:r>
      <w:r w:rsidR="001427A2" w:rsidRPr="00B10056">
        <w:rPr>
          <w:rFonts w:ascii="Times New Roman" w:hAnsi="Times New Roman" w:cs="Times New Roman"/>
          <w:sz w:val="24"/>
          <w:szCs w:val="24"/>
        </w:rPr>
        <w:t xml:space="preserve"> veiklos sritis; </w:t>
      </w:r>
    </w:p>
    <w:p w14:paraId="000ECFFC" w14:textId="77777777" w:rsidR="00F92233" w:rsidRDefault="00085507" w:rsidP="00F92233">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sz w:val="24"/>
          <w:szCs w:val="24"/>
        </w:rPr>
        <w:t>3</w:t>
      </w:r>
      <w:r w:rsidR="005C0CFB">
        <w:rPr>
          <w:rFonts w:ascii="Times New Roman" w:hAnsi="Times New Roman" w:cs="Times New Roman"/>
          <w:sz w:val="24"/>
          <w:szCs w:val="24"/>
        </w:rPr>
        <w:t>5</w:t>
      </w:r>
      <w:r>
        <w:rPr>
          <w:rFonts w:ascii="Times New Roman" w:hAnsi="Times New Roman" w:cs="Times New Roman"/>
          <w:sz w:val="24"/>
          <w:szCs w:val="24"/>
        </w:rPr>
        <w:t xml:space="preserve">.8. </w:t>
      </w:r>
      <w:r>
        <w:rPr>
          <w:rFonts w:ascii="Times New Roman" w:hAnsi="Times New Roman" w:cs="Times New Roman"/>
          <w:bCs/>
          <w:sz w:val="24"/>
          <w:szCs w:val="24"/>
        </w:rPr>
        <w:t>nustato Lopšelio-darželio</w:t>
      </w:r>
      <w:r w:rsidR="001427A2" w:rsidRPr="00B10056">
        <w:rPr>
          <w:rFonts w:ascii="Times New Roman" w:hAnsi="Times New Roman" w:cs="Times New Roman"/>
          <w:bCs/>
          <w:sz w:val="24"/>
          <w:szCs w:val="24"/>
        </w:rPr>
        <w:t xml:space="preserve"> darbuotojų darbo apm</w:t>
      </w:r>
      <w:r>
        <w:rPr>
          <w:rFonts w:ascii="Times New Roman" w:hAnsi="Times New Roman" w:cs="Times New Roman"/>
          <w:bCs/>
          <w:sz w:val="24"/>
          <w:szCs w:val="24"/>
        </w:rPr>
        <w:t>okėjimo sistemą, jeigu Lopšelyje-darželyje</w:t>
      </w:r>
      <w:r w:rsidR="001427A2" w:rsidRPr="00B10056">
        <w:rPr>
          <w:rFonts w:ascii="Times New Roman" w:hAnsi="Times New Roman" w:cs="Times New Roman"/>
          <w:bCs/>
          <w:sz w:val="24"/>
          <w:szCs w:val="24"/>
        </w:rPr>
        <w:t xml:space="preserve"> nėra sudaryta kolektyvinė sutartis; </w:t>
      </w:r>
    </w:p>
    <w:p w14:paraId="534DB2F0" w14:textId="77777777" w:rsidR="00F92233" w:rsidRDefault="00F92233" w:rsidP="00F92233">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.9. </w:t>
      </w:r>
      <w:r w:rsidR="001427A2" w:rsidRPr="00B10056">
        <w:rPr>
          <w:rFonts w:ascii="Times New Roman" w:hAnsi="Times New Roman" w:cs="Times New Roman"/>
          <w:bCs/>
          <w:sz w:val="24"/>
          <w:szCs w:val="24"/>
        </w:rPr>
        <w:t>užtikrina racionalų ir taupų l</w:t>
      </w:r>
      <w:r w:rsidR="005537A8" w:rsidRPr="00B10056">
        <w:rPr>
          <w:rFonts w:ascii="Times New Roman" w:hAnsi="Times New Roman" w:cs="Times New Roman"/>
          <w:bCs/>
          <w:sz w:val="24"/>
          <w:szCs w:val="24"/>
        </w:rPr>
        <w:t>ėšų ir turto naudoji</w:t>
      </w:r>
      <w:r>
        <w:rPr>
          <w:rFonts w:ascii="Times New Roman" w:hAnsi="Times New Roman" w:cs="Times New Roman"/>
          <w:bCs/>
          <w:sz w:val="24"/>
          <w:szCs w:val="24"/>
        </w:rPr>
        <w:t>mą, Lopšelio-darželio</w:t>
      </w:r>
      <w:r w:rsidR="001427A2" w:rsidRPr="00B10056">
        <w:rPr>
          <w:rFonts w:ascii="Times New Roman" w:hAnsi="Times New Roman" w:cs="Times New Roman"/>
          <w:bCs/>
          <w:sz w:val="24"/>
          <w:szCs w:val="24"/>
        </w:rPr>
        <w:t xml:space="preserve"> veiksmingos vidaus kontrolės sistemos sukūrimą, jos veikimą ir tobulinimą, Lietuvos Respublikos vidaus kontrolės ir vidaus audito įstatymo keliamų reikalavimų įgyvendinimą; </w:t>
      </w:r>
    </w:p>
    <w:p w14:paraId="66D68A76" w14:textId="77777777" w:rsidR="00F92233" w:rsidRDefault="00F92233" w:rsidP="00F92233">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.10. organizuoja Lopšelio-darželio</w:t>
      </w:r>
      <w:r w:rsidR="001427A2" w:rsidRPr="00B10056">
        <w:rPr>
          <w:rFonts w:ascii="Times New Roman" w:hAnsi="Times New Roman" w:cs="Times New Roman"/>
          <w:bCs/>
          <w:sz w:val="24"/>
          <w:szCs w:val="24"/>
        </w:rPr>
        <w:t xml:space="preserve"> dokumentų saugojimą ir valdymą teisės aktų nustatyta tvarka; </w:t>
      </w:r>
    </w:p>
    <w:p w14:paraId="4F8AC036" w14:textId="77777777" w:rsidR="00083D88" w:rsidRDefault="00F92233" w:rsidP="00083D88">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lastRenderedPageBreak/>
        <w:t>3</w:t>
      </w:r>
      <w:r w:rsidR="005C0CFB">
        <w:rPr>
          <w:rFonts w:ascii="Times New Roman" w:hAnsi="Times New Roman" w:cs="Times New Roman"/>
          <w:bCs/>
          <w:sz w:val="24"/>
          <w:szCs w:val="24"/>
        </w:rPr>
        <w:t>5</w:t>
      </w:r>
      <w:r>
        <w:rPr>
          <w:rFonts w:ascii="Times New Roman" w:hAnsi="Times New Roman" w:cs="Times New Roman"/>
          <w:bCs/>
          <w:sz w:val="24"/>
          <w:szCs w:val="24"/>
        </w:rPr>
        <w:t>.11. sudaro Lopšelio-darželio vardu sutartis Lopšelio-darželio</w:t>
      </w:r>
      <w:r w:rsidR="001427A2" w:rsidRPr="00B10056">
        <w:rPr>
          <w:rFonts w:ascii="Times New Roman" w:hAnsi="Times New Roman" w:cs="Times New Roman"/>
          <w:bCs/>
          <w:sz w:val="24"/>
          <w:szCs w:val="24"/>
        </w:rPr>
        <w:t xml:space="preserve"> funkcijoms atlikti; </w:t>
      </w:r>
    </w:p>
    <w:p w14:paraId="18FCAE50" w14:textId="518F80B4" w:rsidR="00083D88" w:rsidRDefault="00083D88" w:rsidP="00083D88">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.12. </w:t>
      </w:r>
      <w:r w:rsidR="002C208B">
        <w:rPr>
          <w:rFonts w:ascii="Times New Roman" w:hAnsi="Times New Roman" w:cs="Times New Roman"/>
          <w:sz w:val="24"/>
          <w:szCs w:val="24"/>
        </w:rPr>
        <w:t>priima vaikus</w:t>
      </w:r>
      <w:r w:rsidR="001427A2" w:rsidRPr="00B10056">
        <w:rPr>
          <w:rFonts w:ascii="Times New Roman" w:hAnsi="Times New Roman" w:cs="Times New Roman"/>
          <w:sz w:val="24"/>
          <w:szCs w:val="24"/>
        </w:rPr>
        <w:t xml:space="preserve"> </w:t>
      </w:r>
      <w:r w:rsidR="00642ADA">
        <w:rPr>
          <w:rFonts w:ascii="Times New Roman" w:hAnsi="Times New Roman" w:cs="Times New Roman"/>
          <w:sz w:val="24"/>
          <w:szCs w:val="24"/>
        </w:rPr>
        <w:t>S</w:t>
      </w:r>
      <w:r w:rsidR="001427A2" w:rsidRPr="00B10056">
        <w:rPr>
          <w:rFonts w:ascii="Times New Roman" w:hAnsi="Times New Roman" w:cs="Times New Roman"/>
          <w:sz w:val="24"/>
          <w:szCs w:val="24"/>
        </w:rPr>
        <w:t xml:space="preserve">avivaldybės tarybos nustatyta tvarka, sudaro mokymo </w:t>
      </w:r>
      <w:r>
        <w:rPr>
          <w:rFonts w:ascii="Times New Roman" w:hAnsi="Times New Roman" w:cs="Times New Roman"/>
          <w:color w:val="000000"/>
          <w:sz w:val="24"/>
          <w:szCs w:val="24"/>
        </w:rPr>
        <w:t>sutartis, Lo</w:t>
      </w:r>
      <w:r w:rsidR="00CF7EB9">
        <w:rPr>
          <w:rFonts w:ascii="Times New Roman" w:hAnsi="Times New Roman" w:cs="Times New Roman"/>
          <w:color w:val="000000"/>
          <w:sz w:val="24"/>
          <w:szCs w:val="24"/>
        </w:rPr>
        <w:t>p</w:t>
      </w:r>
      <w:r>
        <w:rPr>
          <w:rFonts w:ascii="Times New Roman" w:hAnsi="Times New Roman" w:cs="Times New Roman"/>
          <w:color w:val="000000"/>
          <w:sz w:val="24"/>
          <w:szCs w:val="24"/>
        </w:rPr>
        <w:t>šelio-darželio</w:t>
      </w:r>
      <w:r w:rsidR="002C208B">
        <w:rPr>
          <w:rFonts w:ascii="Times New Roman" w:hAnsi="Times New Roman" w:cs="Times New Roman"/>
          <w:color w:val="000000"/>
          <w:sz w:val="24"/>
          <w:szCs w:val="24"/>
        </w:rPr>
        <w:t xml:space="preserve"> dokumentuose nustato vaikų</w:t>
      </w:r>
      <w:r w:rsidR="001427A2" w:rsidRPr="00B10056">
        <w:rPr>
          <w:rFonts w:ascii="Times New Roman" w:hAnsi="Times New Roman" w:cs="Times New Roman"/>
          <w:color w:val="000000"/>
          <w:sz w:val="24"/>
          <w:szCs w:val="24"/>
        </w:rPr>
        <w:t xml:space="preserve"> teises, pareigas ir tėvų atsakomybę;</w:t>
      </w:r>
    </w:p>
    <w:p w14:paraId="30B7EC9C" w14:textId="77777777" w:rsidR="00083D88" w:rsidRDefault="00083D88" w:rsidP="00083D88">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.13. </w:t>
      </w:r>
      <w:r w:rsidR="001427A2" w:rsidRPr="00B10056">
        <w:rPr>
          <w:rFonts w:ascii="Times New Roman" w:hAnsi="Times New Roman" w:cs="Times New Roman"/>
          <w:color w:val="000000"/>
          <w:sz w:val="24"/>
          <w:szCs w:val="24"/>
        </w:rPr>
        <w:t xml:space="preserve">teikia asmenims informaciją </w:t>
      </w:r>
      <w:r w:rsidR="001427A2" w:rsidRPr="00B10056">
        <w:rPr>
          <w:rFonts w:ascii="Times New Roman" w:hAnsi="Times New Roman" w:cs="Times New Roman"/>
          <w:sz w:val="24"/>
          <w:szCs w:val="24"/>
        </w:rPr>
        <w:t>apie</w:t>
      </w:r>
      <w:r>
        <w:rPr>
          <w:rFonts w:ascii="Times New Roman" w:hAnsi="Times New Roman" w:cs="Times New Roman"/>
          <w:sz w:val="24"/>
          <w:szCs w:val="24"/>
        </w:rPr>
        <w:t xml:space="preserve"> Lopšelyje-darželyje</w:t>
      </w:r>
      <w:r w:rsidR="001427A2" w:rsidRPr="00B10056">
        <w:rPr>
          <w:rFonts w:ascii="Times New Roman" w:hAnsi="Times New Roman" w:cs="Times New Roman"/>
          <w:sz w:val="24"/>
          <w:szCs w:val="24"/>
        </w:rPr>
        <w:t xml:space="preserve"> vykdomas programas, jų pasirinkimo galimybes, priėmimo sąlygas, mokamas paslaugas, mokytojų kval</w:t>
      </w:r>
      <w:r w:rsidR="002C0204" w:rsidRPr="00B10056">
        <w:rPr>
          <w:rFonts w:ascii="Times New Roman" w:hAnsi="Times New Roman" w:cs="Times New Roman"/>
          <w:sz w:val="24"/>
          <w:szCs w:val="24"/>
        </w:rPr>
        <w:t xml:space="preserve">ifikaciją, svarbiausius </w:t>
      </w:r>
      <w:r w:rsidR="00A24983">
        <w:rPr>
          <w:rFonts w:ascii="Times New Roman" w:hAnsi="Times New Roman" w:cs="Times New Roman"/>
          <w:sz w:val="24"/>
          <w:szCs w:val="24"/>
        </w:rPr>
        <w:t>Lopšelio-darželio</w:t>
      </w:r>
      <w:r w:rsidR="001427A2" w:rsidRPr="00B10056">
        <w:rPr>
          <w:rFonts w:ascii="Times New Roman" w:hAnsi="Times New Roman" w:cs="Times New Roman"/>
          <w:sz w:val="24"/>
          <w:szCs w:val="24"/>
        </w:rPr>
        <w:t xml:space="preserve"> išorini</w:t>
      </w:r>
      <w:r>
        <w:rPr>
          <w:rFonts w:ascii="Times New Roman" w:hAnsi="Times New Roman" w:cs="Times New Roman"/>
          <w:sz w:val="24"/>
          <w:szCs w:val="24"/>
        </w:rPr>
        <w:t>o vertinimo rezultatus, Lopšelio-darželio</w:t>
      </w:r>
      <w:r w:rsidR="001427A2" w:rsidRPr="00B10056">
        <w:rPr>
          <w:rFonts w:ascii="Times New Roman" w:hAnsi="Times New Roman" w:cs="Times New Roman"/>
          <w:sz w:val="24"/>
          <w:szCs w:val="24"/>
        </w:rPr>
        <w:t xml:space="preserve"> bendruomenės tradicijas ir pasiekimus;</w:t>
      </w:r>
    </w:p>
    <w:p w14:paraId="1AFCE355" w14:textId="77777777" w:rsidR="00083D88" w:rsidRDefault="00083D88" w:rsidP="00083D88">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w:t>
      </w:r>
      <w:r w:rsidR="005C0CFB">
        <w:rPr>
          <w:rFonts w:ascii="Times New Roman" w:hAnsi="Times New Roman" w:cs="Times New Roman"/>
          <w:sz w:val="24"/>
          <w:szCs w:val="24"/>
        </w:rPr>
        <w:t>5</w:t>
      </w:r>
      <w:r>
        <w:rPr>
          <w:rFonts w:ascii="Times New Roman" w:hAnsi="Times New Roman" w:cs="Times New Roman"/>
          <w:sz w:val="24"/>
          <w:szCs w:val="24"/>
        </w:rPr>
        <w:t xml:space="preserve">.14. </w:t>
      </w:r>
      <w:r w:rsidR="001427A2" w:rsidRPr="00B10056">
        <w:rPr>
          <w:rFonts w:ascii="Times New Roman" w:hAnsi="Times New Roman" w:cs="Times New Roman"/>
          <w:color w:val="000000"/>
          <w:sz w:val="24"/>
          <w:szCs w:val="24"/>
        </w:rPr>
        <w:t>vadovaudamasis Lietuvos Respublikos įstatymais ir kitais teisės aktais ir atsižvelgdamas į Pedagogų etikos kodekso rei</w:t>
      </w:r>
      <w:r>
        <w:rPr>
          <w:rFonts w:ascii="Times New Roman" w:hAnsi="Times New Roman" w:cs="Times New Roman"/>
          <w:color w:val="000000"/>
          <w:sz w:val="24"/>
          <w:szCs w:val="24"/>
        </w:rPr>
        <w:t>kalavimus, suderinęs su Lopšelio-darželio taryba, tvirtina Lopšelio-darželio</w:t>
      </w:r>
      <w:r w:rsidR="001427A2" w:rsidRPr="00B10056">
        <w:rPr>
          <w:rFonts w:ascii="Times New Roman" w:hAnsi="Times New Roman" w:cs="Times New Roman"/>
          <w:color w:val="000000"/>
          <w:sz w:val="24"/>
          <w:szCs w:val="24"/>
        </w:rPr>
        <w:t xml:space="preserve"> bendruomenės narių elgesio normas, darbo tvarkos ir vidaus tvarkos taisykles</w:t>
      </w:r>
      <w:r w:rsidR="001427A2" w:rsidRPr="00B10056">
        <w:rPr>
          <w:rFonts w:ascii="Times New Roman" w:hAnsi="Times New Roman" w:cs="Times New Roman"/>
          <w:sz w:val="24"/>
          <w:szCs w:val="24"/>
        </w:rPr>
        <w:t xml:space="preserve">; </w:t>
      </w:r>
    </w:p>
    <w:p w14:paraId="72A9F25E" w14:textId="094951BC" w:rsidR="00083D88" w:rsidRDefault="00083D88" w:rsidP="00083D88">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sz w:val="24"/>
          <w:szCs w:val="24"/>
        </w:rPr>
        <w:t>3</w:t>
      </w:r>
      <w:r w:rsidR="005C0CFB">
        <w:rPr>
          <w:rFonts w:ascii="Times New Roman" w:hAnsi="Times New Roman" w:cs="Times New Roman"/>
          <w:sz w:val="24"/>
          <w:szCs w:val="24"/>
        </w:rPr>
        <w:t>5</w:t>
      </w:r>
      <w:r>
        <w:rPr>
          <w:rFonts w:ascii="Times New Roman" w:hAnsi="Times New Roman" w:cs="Times New Roman"/>
          <w:sz w:val="24"/>
          <w:szCs w:val="24"/>
        </w:rPr>
        <w:t xml:space="preserve">.15. </w:t>
      </w:r>
      <w:r w:rsidR="002C0204" w:rsidRPr="00B10056">
        <w:rPr>
          <w:rFonts w:ascii="Times New Roman" w:hAnsi="Times New Roman" w:cs="Times New Roman"/>
          <w:bCs/>
          <w:sz w:val="24"/>
          <w:szCs w:val="24"/>
        </w:rPr>
        <w:t>sudar</w:t>
      </w:r>
      <w:r>
        <w:rPr>
          <w:rFonts w:ascii="Times New Roman" w:hAnsi="Times New Roman" w:cs="Times New Roman"/>
          <w:bCs/>
          <w:sz w:val="24"/>
          <w:szCs w:val="24"/>
        </w:rPr>
        <w:t xml:space="preserve">o Lopšelio-darželio </w:t>
      </w:r>
      <w:r w:rsidR="001427A2" w:rsidRPr="00B10056">
        <w:rPr>
          <w:rFonts w:ascii="Times New Roman" w:hAnsi="Times New Roman" w:cs="Times New Roman"/>
          <w:bCs/>
          <w:sz w:val="24"/>
          <w:szCs w:val="24"/>
        </w:rPr>
        <w:t>Vaiko gerovės komisiją ir</w:t>
      </w:r>
      <w:r w:rsidR="00EC05E4" w:rsidRPr="00B10056">
        <w:rPr>
          <w:rFonts w:ascii="Times New Roman" w:hAnsi="Times New Roman" w:cs="Times New Roman"/>
          <w:bCs/>
          <w:sz w:val="24"/>
          <w:szCs w:val="24"/>
        </w:rPr>
        <w:t xml:space="preserve"> tvirtina jos darbo reglamentą, </w:t>
      </w:r>
      <w:r w:rsidR="001427A2" w:rsidRPr="00B10056">
        <w:rPr>
          <w:rFonts w:ascii="Times New Roman" w:hAnsi="Times New Roman" w:cs="Times New Roman"/>
          <w:bCs/>
          <w:sz w:val="24"/>
          <w:szCs w:val="24"/>
        </w:rPr>
        <w:t>užtikrina, prižiūri ir atsako už gerą ir veiksmingą vaiko minimalios prieži</w:t>
      </w:r>
      <w:r>
        <w:rPr>
          <w:rFonts w:ascii="Times New Roman" w:hAnsi="Times New Roman" w:cs="Times New Roman"/>
          <w:bCs/>
          <w:sz w:val="24"/>
          <w:szCs w:val="24"/>
        </w:rPr>
        <w:t>ūros priemonių vykdymą Lopšelyje-darželyje</w:t>
      </w:r>
      <w:r w:rsidR="002C0204" w:rsidRPr="00B10056">
        <w:rPr>
          <w:rFonts w:ascii="Times New Roman" w:hAnsi="Times New Roman" w:cs="Times New Roman"/>
          <w:bCs/>
          <w:sz w:val="24"/>
          <w:szCs w:val="24"/>
        </w:rPr>
        <w:t>,</w:t>
      </w:r>
      <w:r w:rsidR="001427A2" w:rsidRPr="00B10056">
        <w:rPr>
          <w:rFonts w:ascii="Times New Roman" w:hAnsi="Times New Roman" w:cs="Times New Roman"/>
          <w:bCs/>
          <w:sz w:val="24"/>
          <w:szCs w:val="24"/>
        </w:rPr>
        <w:t xml:space="preserve"> teikia prašymus </w:t>
      </w:r>
      <w:r w:rsidR="00642ADA">
        <w:rPr>
          <w:rFonts w:ascii="Times New Roman" w:hAnsi="Times New Roman" w:cs="Times New Roman"/>
          <w:bCs/>
          <w:sz w:val="24"/>
          <w:szCs w:val="24"/>
        </w:rPr>
        <w:t>S</w:t>
      </w:r>
      <w:r w:rsidR="001427A2" w:rsidRPr="00B10056">
        <w:rPr>
          <w:rFonts w:ascii="Times New Roman" w:hAnsi="Times New Roman" w:cs="Times New Roman"/>
          <w:bCs/>
          <w:sz w:val="24"/>
          <w:szCs w:val="24"/>
        </w:rPr>
        <w:t>avivaldybės merui dėl vaiko minimali</w:t>
      </w:r>
      <w:r w:rsidR="007D433D">
        <w:rPr>
          <w:rFonts w:ascii="Times New Roman" w:hAnsi="Times New Roman" w:cs="Times New Roman"/>
          <w:bCs/>
          <w:sz w:val="24"/>
          <w:szCs w:val="24"/>
        </w:rPr>
        <w:t>os priežiūros priemonių skyrimo</w:t>
      </w:r>
      <w:r w:rsidR="001427A2" w:rsidRPr="00B10056">
        <w:rPr>
          <w:rFonts w:ascii="Times New Roman" w:hAnsi="Times New Roman" w:cs="Times New Roman"/>
          <w:bCs/>
          <w:sz w:val="24"/>
          <w:szCs w:val="24"/>
        </w:rPr>
        <w:t xml:space="preserve">, </w:t>
      </w:r>
      <w:r>
        <w:rPr>
          <w:rFonts w:ascii="Times New Roman" w:hAnsi="Times New Roman" w:cs="Times New Roman"/>
          <w:bCs/>
          <w:sz w:val="24"/>
          <w:szCs w:val="24"/>
        </w:rPr>
        <w:t>supažindina Lopšelio-darželio</w:t>
      </w:r>
      <w:r w:rsidR="001427A2" w:rsidRPr="00B10056">
        <w:rPr>
          <w:rFonts w:ascii="Times New Roman" w:hAnsi="Times New Roman" w:cs="Times New Roman"/>
          <w:bCs/>
          <w:sz w:val="24"/>
          <w:szCs w:val="24"/>
        </w:rPr>
        <w:t xml:space="preserve"> bendruomenę su teisės aktais, reglamentuojančiais vaiko teises, pareigas ir atsakomybę už teisės aktų pažeidimus;</w:t>
      </w:r>
    </w:p>
    <w:p w14:paraId="7CC3ECB7" w14:textId="4A9A42DD" w:rsidR="00D11936" w:rsidRDefault="00083D88"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.16. </w:t>
      </w:r>
      <w:r w:rsidR="001427A2" w:rsidRPr="00B10056">
        <w:rPr>
          <w:rFonts w:ascii="Times New Roman" w:hAnsi="Times New Roman" w:cs="Times New Roman"/>
          <w:bCs/>
          <w:sz w:val="24"/>
          <w:szCs w:val="24"/>
        </w:rPr>
        <w:t>užtikrina sveiką ir saugią aplinką, užkertančią kelią bet kokioms smurto, prievartos apr</w:t>
      </w:r>
      <w:r w:rsidR="0051641E" w:rsidRPr="00B10056">
        <w:rPr>
          <w:rFonts w:ascii="Times New Roman" w:hAnsi="Times New Roman" w:cs="Times New Roman"/>
          <w:bCs/>
          <w:sz w:val="24"/>
          <w:szCs w:val="24"/>
        </w:rPr>
        <w:t>aiškoms ir žalingiems įpročiams,</w:t>
      </w:r>
      <w:r w:rsidR="001427A2" w:rsidRPr="00B10056">
        <w:rPr>
          <w:rFonts w:ascii="Times New Roman" w:hAnsi="Times New Roman" w:cs="Times New Roman"/>
          <w:bCs/>
          <w:sz w:val="24"/>
          <w:szCs w:val="24"/>
        </w:rPr>
        <w:t xml:space="preserve"> apie pastebėtą smurto atvejį nedelsdamas, bet ne vėliau kaip kitą darbo dieną praneša mokinio tėvams ir vaiko teisių ir teisėtų interesų apsau</w:t>
      </w:r>
      <w:r w:rsidR="00AA006D" w:rsidRPr="00B10056">
        <w:rPr>
          <w:rFonts w:ascii="Times New Roman" w:hAnsi="Times New Roman" w:cs="Times New Roman"/>
          <w:bCs/>
          <w:sz w:val="24"/>
          <w:szCs w:val="24"/>
        </w:rPr>
        <w:t>gą užtikrinančiai valstybės ir s</w:t>
      </w:r>
      <w:r w:rsidR="001427A2" w:rsidRPr="00B10056">
        <w:rPr>
          <w:rFonts w:ascii="Times New Roman" w:hAnsi="Times New Roman" w:cs="Times New Roman"/>
          <w:bCs/>
          <w:sz w:val="24"/>
          <w:szCs w:val="24"/>
        </w:rPr>
        <w:t>avivaldybės institucijai tais atvejais, kai smu</w:t>
      </w:r>
      <w:r w:rsidR="007D433D">
        <w:rPr>
          <w:rFonts w:ascii="Times New Roman" w:hAnsi="Times New Roman" w:cs="Times New Roman"/>
          <w:bCs/>
          <w:sz w:val="24"/>
          <w:szCs w:val="24"/>
        </w:rPr>
        <w:t>rtauja ar smurtą patiria vaikas</w:t>
      </w:r>
      <w:r w:rsidR="001427A2" w:rsidRPr="00B10056">
        <w:rPr>
          <w:rFonts w:ascii="Times New Roman" w:hAnsi="Times New Roman" w:cs="Times New Roman"/>
          <w:bCs/>
          <w:sz w:val="24"/>
          <w:szCs w:val="24"/>
        </w:rPr>
        <w:t xml:space="preserve">, ir tais atvejais, kai smurtauja ar smurtą </w:t>
      </w:r>
      <w:r w:rsidR="00D11936">
        <w:rPr>
          <w:rFonts w:ascii="Times New Roman" w:hAnsi="Times New Roman" w:cs="Times New Roman"/>
          <w:bCs/>
          <w:sz w:val="24"/>
          <w:szCs w:val="24"/>
        </w:rPr>
        <w:t>patiria mokytojas, kiti Lopšelio-darželio</w:t>
      </w:r>
      <w:r w:rsidR="001427A2" w:rsidRPr="00B10056">
        <w:rPr>
          <w:rFonts w:ascii="Times New Roman" w:hAnsi="Times New Roman" w:cs="Times New Roman"/>
          <w:bCs/>
          <w:sz w:val="24"/>
          <w:szCs w:val="24"/>
        </w:rPr>
        <w:t xml:space="preserve"> darbuotojai, teikėjui, su kuriuo yra sudaryta sutartis dėl psichologinės pagalbos teikimo</w:t>
      </w:r>
      <w:r w:rsidR="00642ADA">
        <w:rPr>
          <w:rFonts w:ascii="Times New Roman" w:hAnsi="Times New Roman" w:cs="Times New Roman"/>
          <w:bCs/>
          <w:sz w:val="24"/>
          <w:szCs w:val="24"/>
        </w:rPr>
        <w:t>,</w:t>
      </w:r>
      <w:r w:rsidR="001427A2" w:rsidRPr="00B10056">
        <w:rPr>
          <w:rFonts w:ascii="Times New Roman" w:hAnsi="Times New Roman" w:cs="Times New Roman"/>
          <w:bCs/>
          <w:sz w:val="24"/>
          <w:szCs w:val="24"/>
        </w:rPr>
        <w:t xml:space="preserve"> ir rekomenduoja smurtavusiam ar smurtą patyrusiam asmeniui kreiptis psichologinės pagalbos;</w:t>
      </w:r>
    </w:p>
    <w:p w14:paraId="035D3054"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.17. </w:t>
      </w:r>
      <w:r w:rsidR="001427A2" w:rsidRPr="00B10056">
        <w:rPr>
          <w:rFonts w:ascii="Times New Roman" w:hAnsi="Times New Roman" w:cs="Times New Roman"/>
          <w:bCs/>
          <w:sz w:val="24"/>
          <w:szCs w:val="24"/>
        </w:rPr>
        <w:t>organizuoja paša</w:t>
      </w:r>
      <w:r>
        <w:rPr>
          <w:rFonts w:ascii="Times New Roman" w:hAnsi="Times New Roman" w:cs="Times New Roman"/>
          <w:bCs/>
          <w:sz w:val="24"/>
          <w:szCs w:val="24"/>
        </w:rPr>
        <w:t>linių asmenų patekimo į Lopšelio-darželio</w:t>
      </w:r>
      <w:r w:rsidR="001427A2" w:rsidRPr="00B10056">
        <w:rPr>
          <w:rFonts w:ascii="Times New Roman" w:hAnsi="Times New Roman" w:cs="Times New Roman"/>
          <w:bCs/>
          <w:sz w:val="24"/>
          <w:szCs w:val="24"/>
        </w:rPr>
        <w:t xml:space="preserve"> teritoriją apskaitą ir tai ko</w:t>
      </w:r>
      <w:r>
        <w:rPr>
          <w:rFonts w:ascii="Times New Roman" w:hAnsi="Times New Roman" w:cs="Times New Roman"/>
          <w:bCs/>
          <w:sz w:val="24"/>
          <w:szCs w:val="24"/>
        </w:rPr>
        <w:t>ntroliuoja, organizuoja Lopšelio-darželio</w:t>
      </w:r>
      <w:r w:rsidR="001427A2" w:rsidRPr="00B10056">
        <w:rPr>
          <w:rFonts w:ascii="Times New Roman" w:hAnsi="Times New Roman" w:cs="Times New Roman"/>
          <w:bCs/>
          <w:sz w:val="24"/>
          <w:szCs w:val="24"/>
        </w:rPr>
        <w:t xml:space="preserve"> teritorijos ir jos prieigų stebėjimą, informuoja teritorinę policijos įstaigą apie žinomus ar įtariamus smurto, prievartos, psichoaktyviųjų medžiagų platinimo, viešosios tvarkos ir kitų pažeidimų atvejus;</w:t>
      </w:r>
    </w:p>
    <w:p w14:paraId="2913C622" w14:textId="5CD152B1"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.18. </w:t>
      </w:r>
      <w:r w:rsidR="001427A2" w:rsidRPr="00B10056">
        <w:rPr>
          <w:rFonts w:ascii="Times New Roman" w:hAnsi="Times New Roman" w:cs="Times New Roman"/>
          <w:bCs/>
          <w:sz w:val="24"/>
          <w:szCs w:val="24"/>
        </w:rPr>
        <w:t xml:space="preserve">bendradarbiauja su pagalbą </w:t>
      </w:r>
      <w:r w:rsidR="007D433D">
        <w:rPr>
          <w:rFonts w:ascii="Times New Roman" w:hAnsi="Times New Roman" w:cs="Times New Roman"/>
          <w:bCs/>
          <w:sz w:val="24"/>
          <w:szCs w:val="24"/>
        </w:rPr>
        <w:t>vaikui</w:t>
      </w:r>
      <w:r>
        <w:rPr>
          <w:rFonts w:ascii="Times New Roman" w:hAnsi="Times New Roman" w:cs="Times New Roman"/>
          <w:bCs/>
          <w:sz w:val="24"/>
          <w:szCs w:val="24"/>
        </w:rPr>
        <w:t>, mokytojui ir Lopšeliui-darželiui</w:t>
      </w:r>
      <w:r w:rsidR="001427A2" w:rsidRPr="00B10056">
        <w:rPr>
          <w:rFonts w:ascii="Times New Roman" w:hAnsi="Times New Roman" w:cs="Times New Roman"/>
          <w:bCs/>
          <w:sz w:val="24"/>
          <w:szCs w:val="24"/>
        </w:rPr>
        <w:t xml:space="preserve"> teikiančiomis įstaigomis, </w:t>
      </w:r>
      <w:r w:rsidR="0009729B">
        <w:rPr>
          <w:rFonts w:ascii="Times New Roman" w:hAnsi="Times New Roman" w:cs="Times New Roman"/>
          <w:bCs/>
          <w:sz w:val="24"/>
          <w:szCs w:val="24"/>
        </w:rPr>
        <w:t>S</w:t>
      </w:r>
      <w:r w:rsidR="001427A2" w:rsidRPr="00B10056">
        <w:rPr>
          <w:rFonts w:ascii="Times New Roman" w:hAnsi="Times New Roman" w:cs="Times New Roman"/>
          <w:bCs/>
          <w:sz w:val="24"/>
          <w:szCs w:val="24"/>
        </w:rPr>
        <w:t xml:space="preserve">avivaldybės administracijos struktūriniais padaliniais, Valstybine vaiko teisių apsaugos institucija, tarpinstitucinio bendradarbiavimo koordinatoriumi, atvejo vadybininkais, teritorine policijos įstaiga, socialinių paslaugų ir sveikatos priežiūros įstaigomis, </w:t>
      </w:r>
      <w:r w:rsidR="00642ADA">
        <w:rPr>
          <w:rFonts w:ascii="Times New Roman" w:hAnsi="Times New Roman" w:cs="Times New Roman"/>
          <w:bCs/>
          <w:sz w:val="24"/>
          <w:szCs w:val="24"/>
        </w:rPr>
        <w:t>S</w:t>
      </w:r>
      <w:r w:rsidR="001427A2" w:rsidRPr="00B10056">
        <w:rPr>
          <w:rFonts w:ascii="Times New Roman" w:hAnsi="Times New Roman" w:cs="Times New Roman"/>
          <w:bCs/>
          <w:sz w:val="24"/>
          <w:szCs w:val="24"/>
        </w:rPr>
        <w:t>avivaldybės administracijos Vaiko gerovės komisija ir kitomis institucijomis, dirbančiomi</w:t>
      </w:r>
      <w:r w:rsidR="004C2204" w:rsidRPr="00B10056">
        <w:rPr>
          <w:rFonts w:ascii="Times New Roman" w:hAnsi="Times New Roman" w:cs="Times New Roman"/>
          <w:bCs/>
          <w:sz w:val="24"/>
          <w:szCs w:val="24"/>
        </w:rPr>
        <w:t>s vaiko teisių apsaugos srityje,</w:t>
      </w:r>
      <w:r w:rsidR="001427A2" w:rsidRPr="00B10056">
        <w:rPr>
          <w:rFonts w:ascii="Times New Roman" w:hAnsi="Times New Roman" w:cs="Times New Roman"/>
          <w:bCs/>
          <w:sz w:val="24"/>
          <w:szCs w:val="24"/>
        </w:rPr>
        <w:t xml:space="preserve"> sudaro su institucijomis, dirbančiomis prevencinį darbą, sutarti</w:t>
      </w:r>
      <w:r>
        <w:rPr>
          <w:rFonts w:ascii="Times New Roman" w:hAnsi="Times New Roman" w:cs="Times New Roman"/>
          <w:bCs/>
          <w:sz w:val="24"/>
          <w:szCs w:val="24"/>
        </w:rPr>
        <w:t>s dėl pagalbos teikimo Lo</w:t>
      </w:r>
      <w:r w:rsidR="00A24983">
        <w:rPr>
          <w:rFonts w:ascii="Times New Roman" w:hAnsi="Times New Roman" w:cs="Times New Roman"/>
          <w:bCs/>
          <w:sz w:val="24"/>
          <w:szCs w:val="24"/>
        </w:rPr>
        <w:t>p</w:t>
      </w:r>
      <w:r>
        <w:rPr>
          <w:rFonts w:ascii="Times New Roman" w:hAnsi="Times New Roman" w:cs="Times New Roman"/>
          <w:bCs/>
          <w:sz w:val="24"/>
          <w:szCs w:val="24"/>
        </w:rPr>
        <w:t>šelyje-darželyje ar už jos ribų Lopšelio-darželio</w:t>
      </w:r>
      <w:r w:rsidR="001427A2" w:rsidRPr="00B10056">
        <w:rPr>
          <w:rFonts w:ascii="Times New Roman" w:hAnsi="Times New Roman" w:cs="Times New Roman"/>
          <w:bCs/>
          <w:sz w:val="24"/>
          <w:szCs w:val="24"/>
        </w:rPr>
        <w:t xml:space="preserve"> bendruomenei;</w:t>
      </w:r>
    </w:p>
    <w:p w14:paraId="76A4C1FE"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bCs/>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.19. </w:t>
      </w:r>
      <w:r w:rsidR="001427A2" w:rsidRPr="00B10056">
        <w:rPr>
          <w:rFonts w:ascii="Times New Roman" w:hAnsi="Times New Roman" w:cs="Times New Roman"/>
          <w:bCs/>
          <w:sz w:val="24"/>
          <w:szCs w:val="24"/>
        </w:rPr>
        <w:t>organizu</w:t>
      </w:r>
      <w:r w:rsidR="00BD1F70" w:rsidRPr="00B10056">
        <w:rPr>
          <w:rFonts w:ascii="Times New Roman" w:hAnsi="Times New Roman" w:cs="Times New Roman"/>
          <w:bCs/>
          <w:sz w:val="24"/>
          <w:szCs w:val="24"/>
        </w:rPr>
        <w:t>oja neformalųjį vaikų švietimą;</w:t>
      </w:r>
    </w:p>
    <w:p w14:paraId="29B31D98"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bCs/>
          <w:sz w:val="24"/>
          <w:szCs w:val="24"/>
        </w:rPr>
        <w:t>3</w:t>
      </w:r>
      <w:r w:rsidR="005C0CFB">
        <w:rPr>
          <w:rFonts w:ascii="Times New Roman" w:hAnsi="Times New Roman" w:cs="Times New Roman"/>
          <w:bCs/>
          <w:sz w:val="24"/>
          <w:szCs w:val="24"/>
        </w:rPr>
        <w:t>5</w:t>
      </w:r>
      <w:r>
        <w:rPr>
          <w:rFonts w:ascii="Times New Roman" w:hAnsi="Times New Roman" w:cs="Times New Roman"/>
          <w:bCs/>
          <w:sz w:val="24"/>
          <w:szCs w:val="24"/>
        </w:rPr>
        <w:t xml:space="preserve">.20. </w:t>
      </w:r>
      <w:r>
        <w:rPr>
          <w:rFonts w:ascii="Times New Roman" w:hAnsi="Times New Roman" w:cs="Times New Roman"/>
          <w:color w:val="000000"/>
          <w:sz w:val="24"/>
          <w:szCs w:val="24"/>
        </w:rPr>
        <w:t>inicijuoja Lopšelio-darželio</w:t>
      </w:r>
      <w:r w:rsidR="001427A2" w:rsidRPr="00B10056">
        <w:rPr>
          <w:rFonts w:ascii="Times New Roman" w:hAnsi="Times New Roman" w:cs="Times New Roman"/>
          <w:color w:val="000000"/>
          <w:sz w:val="24"/>
          <w:szCs w:val="24"/>
        </w:rPr>
        <w:t xml:space="preserve"> savivaldos institucijų sudarymą ir skatina jų veiklą;</w:t>
      </w:r>
    </w:p>
    <w:p w14:paraId="57830E7C"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.21. </w:t>
      </w:r>
      <w:r w:rsidR="001427A2" w:rsidRPr="00B10056">
        <w:rPr>
          <w:rFonts w:ascii="Times New Roman" w:hAnsi="Times New Roman" w:cs="Times New Roman"/>
          <w:color w:val="000000"/>
          <w:sz w:val="24"/>
          <w:szCs w:val="24"/>
        </w:rPr>
        <w:t>inicijuoja mokinių pažangos ir pasiekimų vertinimo sistemos sukūrimą;</w:t>
      </w:r>
    </w:p>
    <w:p w14:paraId="59CF82B6"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.22. </w:t>
      </w:r>
      <w:r w:rsidR="001427A2" w:rsidRPr="00B10056">
        <w:rPr>
          <w:rFonts w:ascii="Times New Roman" w:hAnsi="Times New Roman" w:cs="Times New Roman"/>
          <w:color w:val="000000"/>
          <w:sz w:val="24"/>
          <w:szCs w:val="24"/>
        </w:rPr>
        <w:t>užtikrina, kad pagal Lietuvos Respublikos viešojo sektoriaus atskaitomybės įstatymą teikiamos statistinės ataskaitos ir ataskaitų rinkiniai būtų teisingi;</w:t>
      </w:r>
    </w:p>
    <w:p w14:paraId="08D66DE4"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.23. </w:t>
      </w:r>
      <w:r w:rsidR="001427A2" w:rsidRPr="00B10056">
        <w:rPr>
          <w:rFonts w:ascii="Times New Roman" w:hAnsi="Times New Roman" w:cs="Times New Roman"/>
          <w:color w:val="000000"/>
          <w:sz w:val="24"/>
          <w:szCs w:val="24"/>
        </w:rPr>
        <w:t>organizuoja darbuotojų instruktavimą darbo ir priešgaisrinės saugos klausimais, koordinuoja atitinkamų instrukcijų rengimą bei jas tvirtina;</w:t>
      </w:r>
    </w:p>
    <w:p w14:paraId="25427B47"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.24. </w:t>
      </w:r>
      <w:r w:rsidR="001427A2" w:rsidRPr="00B10056">
        <w:rPr>
          <w:rFonts w:ascii="Times New Roman" w:hAnsi="Times New Roman" w:cs="Times New Roman"/>
          <w:color w:val="000000"/>
          <w:sz w:val="24"/>
          <w:szCs w:val="24"/>
        </w:rPr>
        <w:t>dalį savo funkcijų teisės aktų nustatyta tvar</w:t>
      </w:r>
      <w:r>
        <w:rPr>
          <w:rFonts w:ascii="Times New Roman" w:hAnsi="Times New Roman" w:cs="Times New Roman"/>
          <w:color w:val="000000"/>
          <w:sz w:val="24"/>
          <w:szCs w:val="24"/>
        </w:rPr>
        <w:t>ka gali pavesti vykdyti Lopšelio-darželio</w:t>
      </w:r>
      <w:r w:rsidR="00BD1F70" w:rsidRPr="00B10056">
        <w:rPr>
          <w:rFonts w:ascii="Times New Roman" w:hAnsi="Times New Roman" w:cs="Times New Roman"/>
          <w:color w:val="000000"/>
          <w:sz w:val="24"/>
          <w:szCs w:val="24"/>
        </w:rPr>
        <w:t xml:space="preserve"> direktoriaus pavaduotojui</w:t>
      </w:r>
      <w:r w:rsidR="001427A2" w:rsidRPr="00B10056">
        <w:rPr>
          <w:rFonts w:ascii="Times New Roman" w:hAnsi="Times New Roman" w:cs="Times New Roman"/>
          <w:color w:val="000000"/>
          <w:sz w:val="24"/>
          <w:szCs w:val="24"/>
        </w:rPr>
        <w:t>;</w:t>
      </w:r>
    </w:p>
    <w:p w14:paraId="02801628"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.25. </w:t>
      </w:r>
      <w:r w:rsidR="001427A2" w:rsidRPr="00B10056">
        <w:rPr>
          <w:rFonts w:ascii="Times New Roman" w:hAnsi="Times New Roman" w:cs="Times New Roman"/>
          <w:color w:val="000000"/>
          <w:sz w:val="24"/>
          <w:szCs w:val="24"/>
        </w:rPr>
        <w:t>sudaro sąlyga</w:t>
      </w:r>
      <w:r w:rsidR="00D97F81" w:rsidRPr="00B10056">
        <w:rPr>
          <w:rFonts w:ascii="Times New Roman" w:hAnsi="Times New Roman" w:cs="Times New Roman"/>
          <w:color w:val="000000"/>
          <w:sz w:val="24"/>
          <w:szCs w:val="24"/>
        </w:rPr>
        <w:t xml:space="preserve">s </w:t>
      </w:r>
      <w:r>
        <w:rPr>
          <w:rFonts w:ascii="Times New Roman" w:hAnsi="Times New Roman" w:cs="Times New Roman"/>
          <w:color w:val="000000"/>
          <w:sz w:val="24"/>
          <w:szCs w:val="24"/>
        </w:rPr>
        <w:t>institucijoms vykdyti Lopšelio-darželio</w:t>
      </w:r>
      <w:r w:rsidR="001427A2" w:rsidRPr="00B10056">
        <w:rPr>
          <w:rFonts w:ascii="Times New Roman" w:hAnsi="Times New Roman" w:cs="Times New Roman"/>
          <w:color w:val="000000"/>
          <w:sz w:val="24"/>
          <w:szCs w:val="24"/>
        </w:rPr>
        <w:t xml:space="preserve"> veiklos stebėseną, tyrimus, veiklos išorinį vertinimą ir teisės aktų nustatyt</w:t>
      </w:r>
      <w:r>
        <w:rPr>
          <w:rFonts w:ascii="Times New Roman" w:hAnsi="Times New Roman" w:cs="Times New Roman"/>
          <w:color w:val="000000"/>
          <w:sz w:val="24"/>
          <w:szCs w:val="24"/>
        </w:rPr>
        <w:t>a tvarka teikia joms su Lopšelio-darželio</w:t>
      </w:r>
      <w:r w:rsidR="001427A2" w:rsidRPr="00B10056">
        <w:rPr>
          <w:rFonts w:ascii="Times New Roman" w:hAnsi="Times New Roman" w:cs="Times New Roman"/>
          <w:color w:val="000000"/>
          <w:sz w:val="24"/>
          <w:szCs w:val="24"/>
        </w:rPr>
        <w:t xml:space="preserve"> veikla susijusią informaciją;</w:t>
      </w:r>
    </w:p>
    <w:p w14:paraId="06DEBB53"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sz w:val="24"/>
          <w:szCs w:val="24"/>
        </w:rPr>
        <w:t>3</w:t>
      </w:r>
      <w:r w:rsidR="005C0CFB">
        <w:rPr>
          <w:rFonts w:ascii="Times New Roman" w:hAnsi="Times New Roman" w:cs="Times New Roman"/>
          <w:sz w:val="24"/>
          <w:szCs w:val="24"/>
        </w:rPr>
        <w:t>5</w:t>
      </w:r>
      <w:r>
        <w:rPr>
          <w:rFonts w:ascii="Times New Roman" w:hAnsi="Times New Roman" w:cs="Times New Roman"/>
          <w:sz w:val="24"/>
          <w:szCs w:val="24"/>
        </w:rPr>
        <w:t xml:space="preserve">.26. </w:t>
      </w:r>
      <w:r>
        <w:rPr>
          <w:rFonts w:ascii="Times New Roman" w:hAnsi="Times New Roman" w:cs="Times New Roman"/>
          <w:color w:val="000000"/>
          <w:sz w:val="24"/>
          <w:szCs w:val="24"/>
        </w:rPr>
        <w:t>atstovauja Lopšeliui-darželiui</w:t>
      </w:r>
      <w:r w:rsidR="001427A2" w:rsidRPr="00D11936">
        <w:rPr>
          <w:rFonts w:ascii="Times New Roman" w:hAnsi="Times New Roman" w:cs="Times New Roman"/>
          <w:color w:val="000000"/>
          <w:sz w:val="24"/>
          <w:szCs w:val="24"/>
        </w:rPr>
        <w:t xml:space="preserve"> kitose institucijose;</w:t>
      </w:r>
    </w:p>
    <w:p w14:paraId="29C51AE0" w14:textId="694CAFB2"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.27. </w:t>
      </w:r>
      <w:r w:rsidR="001427A2" w:rsidRPr="00B10056">
        <w:rPr>
          <w:rFonts w:ascii="Times New Roman" w:hAnsi="Times New Roman" w:cs="Times New Roman"/>
          <w:color w:val="000000"/>
          <w:sz w:val="24"/>
          <w:szCs w:val="24"/>
        </w:rPr>
        <w:t>vykdo Lietuvos Respublikos įst</w:t>
      </w:r>
      <w:r w:rsidR="00945E7D" w:rsidRPr="00B10056">
        <w:rPr>
          <w:rFonts w:ascii="Times New Roman" w:hAnsi="Times New Roman" w:cs="Times New Roman"/>
          <w:color w:val="000000"/>
          <w:sz w:val="24"/>
          <w:szCs w:val="24"/>
        </w:rPr>
        <w:t xml:space="preserve">atymus, Vyriausybės nutarimus, </w:t>
      </w:r>
      <w:r w:rsidR="00FD68D7">
        <w:rPr>
          <w:rFonts w:ascii="Times New Roman" w:hAnsi="Times New Roman" w:cs="Times New Roman"/>
          <w:color w:val="000000"/>
          <w:sz w:val="24"/>
          <w:szCs w:val="24"/>
        </w:rPr>
        <w:t>š</w:t>
      </w:r>
      <w:r w:rsidR="001427A2" w:rsidRPr="00B10056">
        <w:rPr>
          <w:rFonts w:ascii="Times New Roman" w:hAnsi="Times New Roman" w:cs="Times New Roman"/>
          <w:color w:val="000000"/>
          <w:sz w:val="24"/>
          <w:szCs w:val="24"/>
        </w:rPr>
        <w:t>vietimo, mokslo ir sp</w:t>
      </w:r>
      <w:r w:rsidR="00D97F81" w:rsidRPr="00B10056">
        <w:rPr>
          <w:rFonts w:ascii="Times New Roman" w:hAnsi="Times New Roman" w:cs="Times New Roman"/>
          <w:color w:val="000000"/>
          <w:sz w:val="24"/>
          <w:szCs w:val="24"/>
        </w:rPr>
        <w:t>orto ministro įsakymus,</w:t>
      </w:r>
      <w:r w:rsidR="001427A2" w:rsidRPr="00B10056">
        <w:rPr>
          <w:rFonts w:ascii="Times New Roman" w:hAnsi="Times New Roman" w:cs="Times New Roman"/>
          <w:color w:val="000000"/>
          <w:sz w:val="24"/>
          <w:szCs w:val="24"/>
        </w:rPr>
        <w:t xml:space="preserve"> </w:t>
      </w:r>
      <w:r w:rsidR="0009729B">
        <w:rPr>
          <w:rFonts w:ascii="Times New Roman" w:hAnsi="Times New Roman" w:cs="Times New Roman"/>
          <w:color w:val="000000"/>
          <w:sz w:val="24"/>
          <w:szCs w:val="24"/>
        </w:rPr>
        <w:t>S</w:t>
      </w:r>
      <w:r w:rsidR="001427A2" w:rsidRPr="00B10056">
        <w:rPr>
          <w:rFonts w:ascii="Times New Roman" w:hAnsi="Times New Roman" w:cs="Times New Roman"/>
          <w:color w:val="000000"/>
          <w:sz w:val="24"/>
          <w:szCs w:val="24"/>
        </w:rPr>
        <w:t>avivaldy</w:t>
      </w:r>
      <w:r w:rsidR="00D97F81" w:rsidRPr="00B10056">
        <w:rPr>
          <w:rFonts w:ascii="Times New Roman" w:hAnsi="Times New Roman" w:cs="Times New Roman"/>
          <w:color w:val="000000"/>
          <w:sz w:val="24"/>
          <w:szCs w:val="24"/>
        </w:rPr>
        <w:t xml:space="preserve">bės tarybos sprendimus, </w:t>
      </w:r>
      <w:r w:rsidR="0009729B">
        <w:rPr>
          <w:rFonts w:ascii="Times New Roman" w:hAnsi="Times New Roman" w:cs="Times New Roman"/>
          <w:color w:val="000000"/>
          <w:sz w:val="24"/>
          <w:szCs w:val="24"/>
        </w:rPr>
        <w:t>S</w:t>
      </w:r>
      <w:r w:rsidR="001427A2" w:rsidRPr="00B10056">
        <w:rPr>
          <w:rFonts w:ascii="Times New Roman" w:hAnsi="Times New Roman" w:cs="Times New Roman"/>
          <w:color w:val="000000"/>
          <w:sz w:val="24"/>
          <w:szCs w:val="24"/>
        </w:rPr>
        <w:t>avivaldybės mero potvarkius,</w:t>
      </w:r>
      <w:r w:rsidR="00A24983">
        <w:rPr>
          <w:rFonts w:ascii="Times New Roman" w:hAnsi="Times New Roman" w:cs="Times New Roman"/>
          <w:color w:val="000000"/>
          <w:sz w:val="24"/>
          <w:szCs w:val="24"/>
        </w:rPr>
        <w:t xml:space="preserve"> </w:t>
      </w:r>
      <w:r w:rsidR="001427A2" w:rsidRPr="00B10056">
        <w:rPr>
          <w:rFonts w:ascii="Times New Roman" w:hAnsi="Times New Roman" w:cs="Times New Roman"/>
          <w:color w:val="000000"/>
          <w:sz w:val="24"/>
          <w:szCs w:val="24"/>
        </w:rPr>
        <w:t xml:space="preserve"> </w:t>
      </w:r>
      <w:r w:rsidR="00FD68D7">
        <w:rPr>
          <w:rFonts w:ascii="Times New Roman" w:hAnsi="Times New Roman" w:cs="Times New Roman"/>
          <w:color w:val="000000"/>
          <w:sz w:val="24"/>
          <w:szCs w:val="24"/>
        </w:rPr>
        <w:t>A</w:t>
      </w:r>
      <w:r w:rsidR="001427A2" w:rsidRPr="00B10056">
        <w:rPr>
          <w:rFonts w:ascii="Times New Roman" w:hAnsi="Times New Roman" w:cs="Times New Roman"/>
          <w:color w:val="000000"/>
          <w:sz w:val="24"/>
          <w:szCs w:val="24"/>
        </w:rPr>
        <w:t>dministracijos direktoriaus įsakymus, kitų teisės aktų reikalavimus;</w:t>
      </w:r>
    </w:p>
    <w:p w14:paraId="09A4C4EE"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5</w:t>
      </w:r>
      <w:r>
        <w:rPr>
          <w:rFonts w:ascii="Times New Roman" w:hAnsi="Times New Roman" w:cs="Times New Roman"/>
          <w:color w:val="000000"/>
          <w:sz w:val="24"/>
          <w:szCs w:val="24"/>
        </w:rPr>
        <w:t xml:space="preserve">.28. </w:t>
      </w:r>
      <w:r w:rsidR="001427A2" w:rsidRPr="00B10056">
        <w:rPr>
          <w:rFonts w:ascii="Times New Roman" w:hAnsi="Times New Roman" w:cs="Times New Roman"/>
          <w:sz w:val="24"/>
          <w:szCs w:val="24"/>
        </w:rPr>
        <w:t>atlieka kitas funkcijas, nustatytas teisės aktuose</w:t>
      </w:r>
      <w:r>
        <w:rPr>
          <w:rFonts w:ascii="Times New Roman" w:hAnsi="Times New Roman" w:cs="Times New Roman"/>
          <w:sz w:val="24"/>
          <w:szCs w:val="24"/>
        </w:rPr>
        <w:t>, šiuose Nuostatuose ir Lopšelio-darželio</w:t>
      </w:r>
      <w:r w:rsidR="001427A2" w:rsidRPr="00B10056">
        <w:rPr>
          <w:rFonts w:ascii="Times New Roman" w:hAnsi="Times New Roman" w:cs="Times New Roman"/>
          <w:sz w:val="24"/>
          <w:szCs w:val="24"/>
        </w:rPr>
        <w:t xml:space="preserve"> vadovo pareigybės aprašyme.</w:t>
      </w:r>
    </w:p>
    <w:p w14:paraId="1123A695" w14:textId="77777777" w:rsidR="00D11936" w:rsidRDefault="00D11936" w:rsidP="00D11936">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3</w:t>
      </w:r>
      <w:r w:rsidR="005C0CFB">
        <w:rPr>
          <w:rFonts w:ascii="Times New Roman" w:hAnsi="Times New Roman" w:cs="Times New Roman"/>
          <w:sz w:val="24"/>
          <w:szCs w:val="24"/>
        </w:rPr>
        <w:t>6</w:t>
      </w:r>
      <w:r>
        <w:rPr>
          <w:rFonts w:ascii="Times New Roman" w:hAnsi="Times New Roman" w:cs="Times New Roman"/>
          <w:sz w:val="24"/>
          <w:szCs w:val="24"/>
        </w:rPr>
        <w:t xml:space="preserve">. </w:t>
      </w:r>
      <w:r w:rsidR="001427A2" w:rsidRPr="00B10056">
        <w:rPr>
          <w:rFonts w:ascii="Times New Roman" w:hAnsi="Times New Roman" w:cs="Times New Roman"/>
          <w:sz w:val="24"/>
          <w:szCs w:val="24"/>
        </w:rPr>
        <w:t>Darželio direktorius atsako už:</w:t>
      </w:r>
    </w:p>
    <w:p w14:paraId="1FBA623B" w14:textId="77777777" w:rsidR="00E42481" w:rsidRDefault="00D11936"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sz w:val="24"/>
          <w:szCs w:val="24"/>
        </w:rPr>
        <w:t>3</w:t>
      </w:r>
      <w:r w:rsidR="005C0CFB">
        <w:rPr>
          <w:rFonts w:ascii="Times New Roman" w:hAnsi="Times New Roman" w:cs="Times New Roman"/>
          <w:sz w:val="24"/>
          <w:szCs w:val="24"/>
        </w:rPr>
        <w:t>6</w:t>
      </w:r>
      <w:r>
        <w:rPr>
          <w:rFonts w:ascii="Times New Roman" w:hAnsi="Times New Roman" w:cs="Times New Roman"/>
          <w:sz w:val="24"/>
          <w:szCs w:val="24"/>
        </w:rPr>
        <w:t xml:space="preserve">.1. </w:t>
      </w:r>
      <w:r w:rsidR="000F1A3A" w:rsidRPr="00B10056">
        <w:rPr>
          <w:rFonts w:ascii="Times New Roman" w:hAnsi="Times New Roman" w:cs="Times New Roman"/>
          <w:color w:val="000000"/>
          <w:sz w:val="24"/>
          <w:szCs w:val="24"/>
        </w:rPr>
        <w:t xml:space="preserve">nustatytų </w:t>
      </w:r>
      <w:r>
        <w:rPr>
          <w:rFonts w:ascii="Times New Roman" w:hAnsi="Times New Roman" w:cs="Times New Roman"/>
          <w:color w:val="000000"/>
          <w:sz w:val="24"/>
          <w:szCs w:val="24"/>
        </w:rPr>
        <w:t>Lopšelio-darželio</w:t>
      </w:r>
      <w:r w:rsidR="001427A2" w:rsidRPr="00B10056">
        <w:rPr>
          <w:rFonts w:ascii="Times New Roman" w:hAnsi="Times New Roman" w:cs="Times New Roman"/>
          <w:color w:val="000000"/>
          <w:sz w:val="24"/>
          <w:szCs w:val="24"/>
        </w:rPr>
        <w:t xml:space="preserve"> tikslų ir</w:t>
      </w:r>
      <w:r w:rsidR="000F1A3A" w:rsidRPr="00B1005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uždavinių įgyvendinimą, Lopšelio-darželio </w:t>
      </w:r>
      <w:r w:rsidR="001427A2" w:rsidRPr="00B10056">
        <w:rPr>
          <w:rFonts w:ascii="Times New Roman" w:hAnsi="Times New Roman" w:cs="Times New Roman"/>
          <w:color w:val="000000"/>
          <w:sz w:val="24"/>
          <w:szCs w:val="24"/>
        </w:rPr>
        <w:t>veiklos rezultatus;</w:t>
      </w:r>
    </w:p>
    <w:p w14:paraId="4C574730"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6</w:t>
      </w:r>
      <w:r>
        <w:rPr>
          <w:rFonts w:ascii="Times New Roman" w:hAnsi="Times New Roman" w:cs="Times New Roman"/>
          <w:color w:val="000000"/>
          <w:sz w:val="24"/>
          <w:szCs w:val="24"/>
        </w:rPr>
        <w:t>.2. demokratinį Lopšelio-darželio</w:t>
      </w:r>
      <w:r w:rsidR="001427A2" w:rsidRPr="00B10056">
        <w:rPr>
          <w:rFonts w:ascii="Times New Roman" w:hAnsi="Times New Roman" w:cs="Times New Roman"/>
          <w:color w:val="000000"/>
          <w:sz w:val="24"/>
          <w:szCs w:val="24"/>
        </w:rPr>
        <w:t xml:space="preserve"> valdymą, skaidriai priimamus sprendimus, bendruomenės narių informavimą, personalo kvalifikacijos tobulinimą;</w:t>
      </w:r>
    </w:p>
    <w:p w14:paraId="4B52E526"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6</w:t>
      </w:r>
      <w:r>
        <w:rPr>
          <w:rFonts w:ascii="Times New Roman" w:hAnsi="Times New Roman" w:cs="Times New Roman"/>
          <w:color w:val="000000"/>
          <w:sz w:val="24"/>
          <w:szCs w:val="24"/>
        </w:rPr>
        <w:t xml:space="preserve">.3. </w:t>
      </w:r>
      <w:r w:rsidR="001427A2" w:rsidRPr="00B10056">
        <w:rPr>
          <w:rFonts w:ascii="Times New Roman" w:hAnsi="Times New Roman" w:cs="Times New Roman"/>
          <w:color w:val="000000"/>
          <w:sz w:val="24"/>
          <w:szCs w:val="24"/>
        </w:rPr>
        <w:t>asmens duomenų teisinę apsaugą, teikiamų ataskaitų rinkinių ir statistinių ataskaitų teisingumą;</w:t>
      </w:r>
    </w:p>
    <w:p w14:paraId="462DC9C2"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6</w:t>
      </w:r>
      <w:r>
        <w:rPr>
          <w:rFonts w:ascii="Times New Roman" w:hAnsi="Times New Roman" w:cs="Times New Roman"/>
          <w:color w:val="000000"/>
          <w:sz w:val="24"/>
          <w:szCs w:val="24"/>
        </w:rPr>
        <w:t xml:space="preserve">.4. </w:t>
      </w:r>
      <w:r w:rsidR="001427A2" w:rsidRPr="00B10056">
        <w:rPr>
          <w:rFonts w:ascii="Times New Roman" w:hAnsi="Times New Roman" w:cs="Times New Roman"/>
          <w:color w:val="000000"/>
          <w:sz w:val="24"/>
          <w:szCs w:val="24"/>
        </w:rPr>
        <w:t xml:space="preserve">efektyvų ir rezultatyvų paskirtų asignavimų </w:t>
      </w:r>
      <w:r w:rsidR="008E1B6A" w:rsidRPr="00B10056">
        <w:rPr>
          <w:rFonts w:ascii="Times New Roman" w:hAnsi="Times New Roman" w:cs="Times New Roman"/>
          <w:color w:val="000000"/>
          <w:sz w:val="24"/>
          <w:szCs w:val="24"/>
        </w:rPr>
        <w:t>naudojimą;</w:t>
      </w:r>
    </w:p>
    <w:p w14:paraId="65A1E0FB" w14:textId="77777777" w:rsidR="00E42481" w:rsidRDefault="00E42481" w:rsidP="00E42481">
      <w:pPr>
        <w:tabs>
          <w:tab w:val="left" w:pos="1134"/>
          <w:tab w:val="left" w:pos="1276"/>
          <w:tab w:val="left" w:pos="1418"/>
          <w:tab w:val="left" w:pos="1701"/>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6</w:t>
      </w:r>
      <w:r>
        <w:rPr>
          <w:rFonts w:ascii="Times New Roman" w:hAnsi="Times New Roman" w:cs="Times New Roman"/>
          <w:color w:val="000000"/>
          <w:sz w:val="24"/>
          <w:szCs w:val="24"/>
        </w:rPr>
        <w:t>.5.</w:t>
      </w:r>
      <w:r w:rsidR="001427A2" w:rsidRPr="00B10056">
        <w:rPr>
          <w:rFonts w:ascii="Times New Roman" w:hAnsi="Times New Roman" w:cs="Times New Roman"/>
          <w:sz w:val="24"/>
          <w:szCs w:val="24"/>
        </w:rPr>
        <w:t>inf</w:t>
      </w:r>
      <w:r>
        <w:rPr>
          <w:rFonts w:ascii="Times New Roman" w:hAnsi="Times New Roman" w:cs="Times New Roman"/>
          <w:sz w:val="24"/>
          <w:szCs w:val="24"/>
        </w:rPr>
        <w:t>ormacijos skelbimą apie Lopšelio-darželio</w:t>
      </w:r>
      <w:r w:rsidR="001427A2" w:rsidRPr="00B10056">
        <w:rPr>
          <w:rFonts w:ascii="Times New Roman" w:hAnsi="Times New Roman" w:cs="Times New Roman"/>
          <w:sz w:val="24"/>
          <w:szCs w:val="24"/>
        </w:rPr>
        <w:t xml:space="preserve"> vykdomas ikimokyklinio, priešmokyklinio ugdymo, neformaliojo švietimo programas, jų pasirinkimo galimybes, priėmimo sąlygas, mokamas paslaugas, mokytojų kval</w:t>
      </w:r>
      <w:r>
        <w:rPr>
          <w:rFonts w:ascii="Times New Roman" w:hAnsi="Times New Roman" w:cs="Times New Roman"/>
          <w:sz w:val="24"/>
          <w:szCs w:val="24"/>
        </w:rPr>
        <w:t>ifikaciją, svarbiausius Lopšelio-darželio</w:t>
      </w:r>
      <w:r w:rsidR="001427A2" w:rsidRPr="00B10056">
        <w:rPr>
          <w:rFonts w:ascii="Times New Roman" w:hAnsi="Times New Roman" w:cs="Times New Roman"/>
          <w:sz w:val="24"/>
          <w:szCs w:val="24"/>
        </w:rPr>
        <w:t xml:space="preserve"> išorinio</w:t>
      </w:r>
      <w:r>
        <w:rPr>
          <w:rFonts w:ascii="Times New Roman" w:hAnsi="Times New Roman" w:cs="Times New Roman"/>
          <w:sz w:val="24"/>
          <w:szCs w:val="24"/>
        </w:rPr>
        <w:t xml:space="preserve"> vertinimo rezultatus, Lopšelio-darželio</w:t>
      </w:r>
      <w:r w:rsidR="000F1A3A" w:rsidRPr="00B10056">
        <w:rPr>
          <w:rFonts w:ascii="Times New Roman" w:hAnsi="Times New Roman" w:cs="Times New Roman"/>
          <w:sz w:val="24"/>
          <w:szCs w:val="24"/>
        </w:rPr>
        <w:t xml:space="preserve"> </w:t>
      </w:r>
      <w:r w:rsidR="001427A2" w:rsidRPr="00B10056">
        <w:rPr>
          <w:rFonts w:ascii="Times New Roman" w:hAnsi="Times New Roman" w:cs="Times New Roman"/>
          <w:sz w:val="24"/>
          <w:szCs w:val="24"/>
        </w:rPr>
        <w:t>bendruomenės tradicijas ir pasiekimus;</w:t>
      </w:r>
    </w:p>
    <w:p w14:paraId="0E40DE4B"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sz w:val="24"/>
          <w:szCs w:val="24"/>
        </w:rPr>
        <w:t>3</w:t>
      </w:r>
      <w:r w:rsidR="005C0CFB">
        <w:rPr>
          <w:rFonts w:ascii="Times New Roman" w:hAnsi="Times New Roman" w:cs="Times New Roman"/>
          <w:sz w:val="24"/>
          <w:szCs w:val="24"/>
        </w:rPr>
        <w:t>6</w:t>
      </w:r>
      <w:r>
        <w:rPr>
          <w:rFonts w:ascii="Times New Roman" w:hAnsi="Times New Roman" w:cs="Times New Roman"/>
          <w:sz w:val="24"/>
          <w:szCs w:val="24"/>
        </w:rPr>
        <w:t xml:space="preserve">.6. </w:t>
      </w:r>
      <w:r w:rsidR="001427A2" w:rsidRPr="00B10056">
        <w:rPr>
          <w:rFonts w:ascii="Times New Roman" w:hAnsi="Times New Roman" w:cs="Times New Roman"/>
          <w:color w:val="000000"/>
          <w:sz w:val="24"/>
          <w:szCs w:val="24"/>
        </w:rPr>
        <w:t>sveiką ir saugią, užkertančią kelią bet kokioms smurto, prievartos apraiškoms ir žalingiems įpročiams aplinką</w:t>
      </w:r>
      <w:r w:rsidR="0009729B">
        <w:rPr>
          <w:rFonts w:ascii="Times New Roman" w:hAnsi="Times New Roman" w:cs="Times New Roman"/>
          <w:color w:val="000000"/>
          <w:sz w:val="24"/>
          <w:szCs w:val="24"/>
        </w:rPr>
        <w:t>.</w:t>
      </w:r>
    </w:p>
    <w:p w14:paraId="699CA64E"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7</w:t>
      </w:r>
      <w:r>
        <w:rPr>
          <w:rFonts w:ascii="Times New Roman" w:hAnsi="Times New Roman" w:cs="Times New Roman"/>
          <w:color w:val="000000"/>
          <w:sz w:val="24"/>
          <w:szCs w:val="24"/>
        </w:rPr>
        <w:t>. Lopšelio-darželio</w:t>
      </w:r>
      <w:r w:rsidR="001427A2" w:rsidRPr="00B10056">
        <w:rPr>
          <w:rFonts w:ascii="Times New Roman" w:hAnsi="Times New Roman" w:cs="Times New Roman"/>
          <w:color w:val="000000"/>
          <w:sz w:val="24"/>
          <w:szCs w:val="24"/>
        </w:rPr>
        <w:t xml:space="preserve"> valdyme dal</w:t>
      </w:r>
      <w:r w:rsidR="006411A6" w:rsidRPr="00B10056">
        <w:rPr>
          <w:rFonts w:ascii="Times New Roman" w:hAnsi="Times New Roman" w:cs="Times New Roman"/>
          <w:color w:val="000000"/>
          <w:sz w:val="24"/>
          <w:szCs w:val="24"/>
        </w:rPr>
        <w:t>yvauja direktoriaus pavaduotojas, kuris</w:t>
      </w:r>
      <w:r w:rsidR="001427A2" w:rsidRPr="00B10056">
        <w:rPr>
          <w:rFonts w:ascii="Times New Roman" w:hAnsi="Times New Roman" w:cs="Times New Roman"/>
          <w:color w:val="000000"/>
          <w:sz w:val="24"/>
          <w:szCs w:val="24"/>
        </w:rPr>
        <w:t xml:space="preserve">: </w:t>
      </w:r>
    </w:p>
    <w:p w14:paraId="39A4EDFB"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7</w:t>
      </w:r>
      <w:r>
        <w:rPr>
          <w:rFonts w:ascii="Times New Roman" w:hAnsi="Times New Roman" w:cs="Times New Roman"/>
          <w:color w:val="000000"/>
          <w:sz w:val="24"/>
          <w:szCs w:val="24"/>
        </w:rPr>
        <w:t xml:space="preserve">.1. </w:t>
      </w:r>
      <w:r w:rsidR="001427A2" w:rsidRPr="00B10056">
        <w:rPr>
          <w:rFonts w:ascii="Times New Roman" w:hAnsi="Times New Roman" w:cs="Times New Roman"/>
          <w:color w:val="000000"/>
          <w:sz w:val="24"/>
          <w:szCs w:val="24"/>
        </w:rPr>
        <w:t>dalyvauja priimant stra</w:t>
      </w:r>
      <w:r w:rsidR="00B6759C" w:rsidRPr="00B10056">
        <w:rPr>
          <w:rFonts w:ascii="Times New Roman" w:hAnsi="Times New Roman" w:cs="Times New Roman"/>
          <w:color w:val="000000"/>
          <w:sz w:val="24"/>
          <w:szCs w:val="24"/>
        </w:rPr>
        <w:t>teginius s</w:t>
      </w:r>
      <w:r>
        <w:rPr>
          <w:rFonts w:ascii="Times New Roman" w:hAnsi="Times New Roman" w:cs="Times New Roman"/>
          <w:color w:val="000000"/>
          <w:sz w:val="24"/>
          <w:szCs w:val="24"/>
        </w:rPr>
        <w:t>prendimus dėl Lopšelio-darželio</w:t>
      </w:r>
      <w:r w:rsidR="001427A2" w:rsidRPr="00B10056">
        <w:rPr>
          <w:rFonts w:ascii="Times New Roman" w:hAnsi="Times New Roman" w:cs="Times New Roman"/>
          <w:color w:val="000000"/>
          <w:sz w:val="24"/>
          <w:szCs w:val="24"/>
        </w:rPr>
        <w:t xml:space="preserve"> veiklos plėtros; </w:t>
      </w:r>
    </w:p>
    <w:p w14:paraId="074A8264" w14:textId="77777777"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7</w:t>
      </w:r>
      <w:r>
        <w:rPr>
          <w:rFonts w:ascii="Times New Roman" w:hAnsi="Times New Roman" w:cs="Times New Roman"/>
          <w:color w:val="000000"/>
          <w:sz w:val="24"/>
          <w:szCs w:val="24"/>
        </w:rPr>
        <w:t>.2. teikia siūlymus dėl Lopšelio-darželio</w:t>
      </w:r>
      <w:r w:rsidR="001427A2" w:rsidRPr="00B10056">
        <w:rPr>
          <w:rFonts w:ascii="Times New Roman" w:hAnsi="Times New Roman" w:cs="Times New Roman"/>
          <w:color w:val="000000"/>
          <w:sz w:val="24"/>
          <w:szCs w:val="24"/>
        </w:rPr>
        <w:t xml:space="preserve"> metinių </w:t>
      </w:r>
      <w:r>
        <w:rPr>
          <w:rFonts w:ascii="Times New Roman" w:hAnsi="Times New Roman" w:cs="Times New Roman"/>
          <w:color w:val="000000"/>
          <w:sz w:val="24"/>
          <w:szCs w:val="24"/>
        </w:rPr>
        <w:t xml:space="preserve">veiklos planų sudarymo, Lopšelio-darželio </w:t>
      </w:r>
      <w:r w:rsidR="001427A2" w:rsidRPr="00B10056">
        <w:rPr>
          <w:rFonts w:ascii="Times New Roman" w:hAnsi="Times New Roman" w:cs="Times New Roman"/>
          <w:color w:val="000000"/>
          <w:sz w:val="24"/>
          <w:szCs w:val="24"/>
        </w:rPr>
        <w:t xml:space="preserve">struktūros, Nuostatų pakeitimų; </w:t>
      </w:r>
    </w:p>
    <w:p w14:paraId="5078DF63" w14:textId="3DFD2B7C" w:rsidR="00E42481"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7</w:t>
      </w:r>
      <w:r>
        <w:rPr>
          <w:rFonts w:ascii="Times New Roman" w:hAnsi="Times New Roman" w:cs="Times New Roman"/>
          <w:color w:val="000000"/>
          <w:sz w:val="24"/>
          <w:szCs w:val="24"/>
        </w:rPr>
        <w:t xml:space="preserve">.3. </w:t>
      </w:r>
      <w:r w:rsidR="001427A2" w:rsidRPr="00B10056">
        <w:rPr>
          <w:rFonts w:ascii="Times New Roman" w:hAnsi="Times New Roman" w:cs="Times New Roman"/>
          <w:color w:val="000000"/>
          <w:sz w:val="24"/>
          <w:szCs w:val="24"/>
        </w:rPr>
        <w:t>tiesiogiai vadovauja j</w:t>
      </w:r>
      <w:r w:rsidR="00FD68D7">
        <w:rPr>
          <w:rFonts w:ascii="Times New Roman" w:hAnsi="Times New Roman" w:cs="Times New Roman"/>
          <w:color w:val="000000"/>
          <w:sz w:val="24"/>
          <w:szCs w:val="24"/>
        </w:rPr>
        <w:t>o</w:t>
      </w:r>
      <w:r w:rsidR="001427A2" w:rsidRPr="00B10056">
        <w:rPr>
          <w:rFonts w:ascii="Times New Roman" w:hAnsi="Times New Roman" w:cs="Times New Roman"/>
          <w:color w:val="000000"/>
          <w:sz w:val="24"/>
          <w:szCs w:val="24"/>
        </w:rPr>
        <w:t xml:space="preserve"> kompetencijai priskirtoms veiklos sritims ir atlieka pavestas funkcijas.</w:t>
      </w:r>
    </w:p>
    <w:p w14:paraId="481EC77C" w14:textId="77777777" w:rsidR="008F62D2" w:rsidRPr="00B10056" w:rsidRDefault="00E42481" w:rsidP="00E42481">
      <w:pPr>
        <w:tabs>
          <w:tab w:val="left" w:pos="1134"/>
          <w:tab w:val="left" w:pos="1276"/>
          <w:tab w:val="left" w:pos="1418"/>
          <w:tab w:val="left" w:pos="1843"/>
          <w:tab w:val="left" w:pos="2410"/>
        </w:tabs>
        <w:spacing w:after="0" w:line="240" w:lineRule="auto"/>
        <w:ind w:firstLine="1134"/>
        <w:jc w:val="both"/>
        <w:rPr>
          <w:rFonts w:ascii="Times New Roman" w:hAnsi="Times New Roman" w:cs="Times New Roman"/>
          <w:sz w:val="24"/>
          <w:szCs w:val="24"/>
        </w:rPr>
      </w:pPr>
      <w:r>
        <w:rPr>
          <w:rFonts w:ascii="Times New Roman" w:hAnsi="Times New Roman" w:cs="Times New Roman"/>
          <w:color w:val="000000"/>
          <w:sz w:val="24"/>
          <w:szCs w:val="24"/>
        </w:rPr>
        <w:t>3</w:t>
      </w:r>
      <w:r w:rsidR="005C0CFB">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sidR="001427A2" w:rsidRPr="00B10056">
        <w:rPr>
          <w:rFonts w:ascii="Times New Roman" w:hAnsi="Times New Roman" w:cs="Times New Roman"/>
          <w:sz w:val="24"/>
          <w:szCs w:val="24"/>
        </w:rPr>
        <w:t>Laiki</w:t>
      </w:r>
      <w:r w:rsidR="00B6759C" w:rsidRPr="00B10056">
        <w:rPr>
          <w:rFonts w:ascii="Times New Roman" w:hAnsi="Times New Roman" w:cs="Times New Roman"/>
          <w:sz w:val="24"/>
          <w:szCs w:val="24"/>
        </w:rPr>
        <w:t xml:space="preserve">nai </w:t>
      </w:r>
      <w:r>
        <w:rPr>
          <w:rFonts w:ascii="Times New Roman" w:hAnsi="Times New Roman" w:cs="Times New Roman"/>
          <w:sz w:val="24"/>
          <w:szCs w:val="24"/>
        </w:rPr>
        <w:t>direktoriui nesant Lopšelyje-darželyje</w:t>
      </w:r>
      <w:r w:rsidR="001427A2" w:rsidRPr="00B10056">
        <w:rPr>
          <w:rFonts w:ascii="Times New Roman" w:hAnsi="Times New Roman" w:cs="Times New Roman"/>
          <w:sz w:val="24"/>
          <w:szCs w:val="24"/>
        </w:rPr>
        <w:t xml:space="preserve"> (ligos, komandiruočių, atostogų metu ir kt.) visas jo funkcijas atlieka direktoriaus pavaduotojas ugdymui ar kitas </w:t>
      </w:r>
      <w:r>
        <w:rPr>
          <w:rFonts w:ascii="Times New Roman" w:hAnsi="Times New Roman" w:cs="Times New Roman"/>
          <w:sz w:val="24"/>
          <w:szCs w:val="24"/>
        </w:rPr>
        <w:t>Lopšelio-darželio</w:t>
      </w:r>
      <w:r w:rsidR="003B3720" w:rsidRPr="00B10056">
        <w:rPr>
          <w:rFonts w:ascii="Times New Roman" w:hAnsi="Times New Roman" w:cs="Times New Roman"/>
          <w:sz w:val="24"/>
          <w:szCs w:val="24"/>
        </w:rPr>
        <w:t xml:space="preserve"> direktoriaus pa</w:t>
      </w:r>
      <w:r w:rsidR="00A24983">
        <w:rPr>
          <w:rFonts w:ascii="Times New Roman" w:hAnsi="Times New Roman" w:cs="Times New Roman"/>
          <w:sz w:val="24"/>
          <w:szCs w:val="24"/>
        </w:rPr>
        <w:t>s</w:t>
      </w:r>
      <w:r w:rsidR="003B3720" w:rsidRPr="00B10056">
        <w:rPr>
          <w:rFonts w:ascii="Times New Roman" w:hAnsi="Times New Roman" w:cs="Times New Roman"/>
          <w:sz w:val="24"/>
          <w:szCs w:val="24"/>
        </w:rPr>
        <w:t>kirtas asmuo</w:t>
      </w:r>
      <w:r w:rsidR="001427A2" w:rsidRPr="00B10056">
        <w:rPr>
          <w:rFonts w:ascii="Times New Roman" w:hAnsi="Times New Roman" w:cs="Times New Roman"/>
          <w:sz w:val="24"/>
          <w:szCs w:val="24"/>
        </w:rPr>
        <w:t>.</w:t>
      </w:r>
    </w:p>
    <w:p w14:paraId="5FD7B6D0" w14:textId="0DDB93CF" w:rsidR="00FF4E79" w:rsidRPr="00F8523A" w:rsidRDefault="00FF4E79" w:rsidP="00F8523A">
      <w:pPr>
        <w:spacing w:after="0" w:line="240" w:lineRule="auto"/>
        <w:jc w:val="center"/>
        <w:rPr>
          <w:rFonts w:ascii="Times New Roman" w:hAnsi="Times New Roman" w:cs="Times New Roman"/>
          <w:b/>
          <w:bCs/>
          <w:sz w:val="24"/>
          <w:szCs w:val="24"/>
        </w:rPr>
      </w:pPr>
      <w:r w:rsidRPr="00F8523A">
        <w:rPr>
          <w:rFonts w:ascii="Times New Roman" w:hAnsi="Times New Roman" w:cs="Times New Roman"/>
          <w:b/>
          <w:bCs/>
          <w:sz w:val="24"/>
          <w:szCs w:val="24"/>
        </w:rPr>
        <w:t>V SKYRIUS</w:t>
      </w:r>
    </w:p>
    <w:p w14:paraId="718D3070" w14:textId="3BC231A9" w:rsidR="00FF4E79" w:rsidRPr="00F8523A" w:rsidRDefault="00E42481" w:rsidP="00F8523A">
      <w:pPr>
        <w:spacing w:after="0" w:line="240" w:lineRule="auto"/>
        <w:jc w:val="center"/>
        <w:rPr>
          <w:rFonts w:ascii="Times New Roman" w:hAnsi="Times New Roman" w:cs="Times New Roman"/>
          <w:b/>
          <w:bCs/>
          <w:sz w:val="24"/>
          <w:szCs w:val="24"/>
        </w:rPr>
      </w:pPr>
      <w:r w:rsidRPr="00F8523A">
        <w:rPr>
          <w:rFonts w:ascii="Times New Roman" w:hAnsi="Times New Roman" w:cs="Times New Roman"/>
          <w:b/>
          <w:bCs/>
          <w:sz w:val="24"/>
          <w:szCs w:val="24"/>
        </w:rPr>
        <w:t>LOPŠELIO-DARŽELIO</w:t>
      </w:r>
      <w:r w:rsidR="00FF4E79" w:rsidRPr="00F8523A">
        <w:rPr>
          <w:rFonts w:ascii="Times New Roman" w:hAnsi="Times New Roman" w:cs="Times New Roman"/>
          <w:b/>
          <w:bCs/>
          <w:sz w:val="24"/>
          <w:szCs w:val="24"/>
        </w:rPr>
        <w:t xml:space="preserve"> SAVIVALDA</w:t>
      </w:r>
    </w:p>
    <w:p w14:paraId="50882196" w14:textId="77777777" w:rsidR="002A706C" w:rsidRDefault="002A706C" w:rsidP="002A706C">
      <w:pPr>
        <w:pStyle w:val="Sraopastraipa"/>
        <w:tabs>
          <w:tab w:val="left" w:pos="1134"/>
          <w:tab w:val="left" w:pos="1276"/>
          <w:tab w:val="left" w:pos="1418"/>
          <w:tab w:val="left" w:pos="1560"/>
          <w:tab w:val="left" w:pos="1701"/>
          <w:tab w:val="left" w:pos="1985"/>
        </w:tabs>
        <w:spacing w:line="240" w:lineRule="auto"/>
        <w:ind w:left="1494" w:hanging="360"/>
        <w:jc w:val="both"/>
        <w:rPr>
          <w:rFonts w:ascii="Times New Roman" w:hAnsi="Times New Roman" w:cs="Times New Roman"/>
          <w:b/>
          <w:sz w:val="24"/>
          <w:szCs w:val="24"/>
        </w:rPr>
      </w:pPr>
    </w:p>
    <w:p w14:paraId="117D5CB9" w14:textId="77777777" w:rsidR="002A706C" w:rsidRDefault="002A706C" w:rsidP="002A706C">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2A706C">
        <w:rPr>
          <w:rFonts w:ascii="Times New Roman" w:hAnsi="Times New Roman" w:cs="Times New Roman"/>
          <w:sz w:val="24"/>
          <w:szCs w:val="24"/>
        </w:rPr>
        <w:t>3</w:t>
      </w:r>
      <w:r w:rsidR="005C0CFB">
        <w:rPr>
          <w:rFonts w:ascii="Times New Roman" w:hAnsi="Times New Roman" w:cs="Times New Roman"/>
          <w:sz w:val="24"/>
          <w:szCs w:val="24"/>
        </w:rPr>
        <w:t>9</w:t>
      </w:r>
      <w:r w:rsidRPr="002A706C">
        <w:rPr>
          <w:rFonts w:ascii="Times New Roman" w:hAnsi="Times New Roman" w:cs="Times New Roman"/>
          <w:sz w:val="24"/>
          <w:szCs w:val="24"/>
        </w:rPr>
        <w:t>.</w:t>
      </w:r>
      <w:r w:rsidR="00EA21E2">
        <w:rPr>
          <w:rFonts w:ascii="Times New Roman" w:hAnsi="Times New Roman" w:cs="Times New Roman"/>
          <w:sz w:val="24"/>
          <w:szCs w:val="24"/>
        </w:rPr>
        <w:t xml:space="preserve"> </w:t>
      </w:r>
      <w:r w:rsidRPr="002A706C">
        <w:rPr>
          <w:rFonts w:ascii="Times New Roman" w:hAnsi="Times New Roman" w:cs="Times New Roman"/>
          <w:sz w:val="24"/>
          <w:szCs w:val="24"/>
        </w:rPr>
        <w:t>Lopšelio</w:t>
      </w:r>
      <w:r>
        <w:rPr>
          <w:rFonts w:ascii="Times New Roman" w:hAnsi="Times New Roman" w:cs="Times New Roman"/>
          <w:sz w:val="24"/>
          <w:szCs w:val="24"/>
        </w:rPr>
        <w:t>-darželio</w:t>
      </w:r>
      <w:r w:rsidR="00B96A5D" w:rsidRPr="00B10056">
        <w:rPr>
          <w:rFonts w:ascii="Times New Roman" w:hAnsi="Times New Roman" w:cs="Times New Roman"/>
          <w:sz w:val="24"/>
          <w:szCs w:val="24"/>
        </w:rPr>
        <w:t xml:space="preserve"> savivaldos institucijų veikla grindž</w:t>
      </w:r>
      <w:r>
        <w:rPr>
          <w:rFonts w:ascii="Times New Roman" w:hAnsi="Times New Roman" w:cs="Times New Roman"/>
          <w:sz w:val="24"/>
          <w:szCs w:val="24"/>
        </w:rPr>
        <w:t>iama švietimo tikslais, Lopšelio-darželio</w:t>
      </w:r>
      <w:r w:rsidR="00B96A5D" w:rsidRPr="00B10056">
        <w:rPr>
          <w:rFonts w:ascii="Times New Roman" w:hAnsi="Times New Roman" w:cs="Times New Roman"/>
          <w:sz w:val="24"/>
          <w:szCs w:val="24"/>
        </w:rPr>
        <w:t xml:space="preserve"> vykdomomis švietimo programomis ir susiform</w:t>
      </w:r>
      <w:r>
        <w:rPr>
          <w:rFonts w:ascii="Times New Roman" w:hAnsi="Times New Roman" w:cs="Times New Roman"/>
          <w:sz w:val="24"/>
          <w:szCs w:val="24"/>
        </w:rPr>
        <w:t>avusiomis tradicijomis. Lopšelio-darželio</w:t>
      </w:r>
      <w:r w:rsidR="00B96A5D" w:rsidRPr="00B10056">
        <w:rPr>
          <w:rFonts w:ascii="Times New Roman" w:hAnsi="Times New Roman" w:cs="Times New Roman"/>
          <w:sz w:val="24"/>
          <w:szCs w:val="24"/>
        </w:rPr>
        <w:t xml:space="preserve"> savivaldos instituci</w:t>
      </w:r>
      <w:r>
        <w:rPr>
          <w:rFonts w:ascii="Times New Roman" w:hAnsi="Times New Roman" w:cs="Times New Roman"/>
          <w:sz w:val="24"/>
          <w:szCs w:val="24"/>
        </w:rPr>
        <w:t>jos svarsto Lopšelio-darželio</w:t>
      </w:r>
      <w:r w:rsidR="00B96A5D" w:rsidRPr="00B10056">
        <w:rPr>
          <w:rFonts w:ascii="Times New Roman" w:hAnsi="Times New Roman" w:cs="Times New Roman"/>
          <w:sz w:val="24"/>
          <w:szCs w:val="24"/>
        </w:rPr>
        <w:t xml:space="preserve"> veiklos bei finansavimo klausimus pagal kompetenciją, apibrėžtą Nuostatuose, priima nutarimus, daro įtaką direktoriaus priimamiems sprendima</w:t>
      </w:r>
      <w:r>
        <w:rPr>
          <w:rFonts w:ascii="Times New Roman" w:hAnsi="Times New Roman" w:cs="Times New Roman"/>
          <w:sz w:val="24"/>
          <w:szCs w:val="24"/>
        </w:rPr>
        <w:t>ms, atlieka visuomeninę Lo</w:t>
      </w:r>
      <w:r w:rsidR="00A24983">
        <w:rPr>
          <w:rFonts w:ascii="Times New Roman" w:hAnsi="Times New Roman" w:cs="Times New Roman"/>
          <w:sz w:val="24"/>
          <w:szCs w:val="24"/>
        </w:rPr>
        <w:t>p</w:t>
      </w:r>
      <w:r>
        <w:rPr>
          <w:rFonts w:ascii="Times New Roman" w:hAnsi="Times New Roman" w:cs="Times New Roman"/>
          <w:sz w:val="24"/>
          <w:szCs w:val="24"/>
        </w:rPr>
        <w:t>šelio-darželio</w:t>
      </w:r>
      <w:r w:rsidR="00B96A5D" w:rsidRPr="00B10056">
        <w:rPr>
          <w:rFonts w:ascii="Times New Roman" w:hAnsi="Times New Roman" w:cs="Times New Roman"/>
          <w:sz w:val="24"/>
          <w:szCs w:val="24"/>
        </w:rPr>
        <w:t xml:space="preserve"> valdymo priežiūrą.</w:t>
      </w:r>
    </w:p>
    <w:p w14:paraId="115AE7E5" w14:textId="77777777" w:rsidR="002A706C" w:rsidRDefault="005C0CFB" w:rsidP="002A706C">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40</w:t>
      </w:r>
      <w:r w:rsidR="002A706C">
        <w:rPr>
          <w:rFonts w:ascii="Times New Roman" w:hAnsi="Times New Roman" w:cs="Times New Roman"/>
          <w:sz w:val="24"/>
          <w:szCs w:val="24"/>
        </w:rPr>
        <w:t>. Lo</w:t>
      </w:r>
      <w:r w:rsidR="00A24983">
        <w:rPr>
          <w:rFonts w:ascii="Times New Roman" w:hAnsi="Times New Roman" w:cs="Times New Roman"/>
          <w:sz w:val="24"/>
          <w:szCs w:val="24"/>
        </w:rPr>
        <w:t>p</w:t>
      </w:r>
      <w:r w:rsidR="002A706C">
        <w:rPr>
          <w:rFonts w:ascii="Times New Roman" w:hAnsi="Times New Roman" w:cs="Times New Roman"/>
          <w:sz w:val="24"/>
          <w:szCs w:val="24"/>
        </w:rPr>
        <w:t>šel</w:t>
      </w:r>
      <w:r w:rsidR="00A24983">
        <w:rPr>
          <w:rFonts w:ascii="Times New Roman" w:hAnsi="Times New Roman" w:cs="Times New Roman"/>
          <w:sz w:val="24"/>
          <w:szCs w:val="24"/>
        </w:rPr>
        <w:t>yje</w:t>
      </w:r>
      <w:r w:rsidR="002A706C">
        <w:rPr>
          <w:rFonts w:ascii="Times New Roman" w:hAnsi="Times New Roman" w:cs="Times New Roman"/>
          <w:sz w:val="24"/>
          <w:szCs w:val="24"/>
        </w:rPr>
        <w:t>-daržel</w:t>
      </w:r>
      <w:r w:rsidR="00A24983">
        <w:rPr>
          <w:rFonts w:ascii="Times New Roman" w:hAnsi="Times New Roman" w:cs="Times New Roman"/>
          <w:sz w:val="24"/>
          <w:szCs w:val="24"/>
        </w:rPr>
        <w:t>yje</w:t>
      </w:r>
      <w:r w:rsidR="00D24308" w:rsidRPr="00B10056">
        <w:rPr>
          <w:rFonts w:ascii="Times New Roman" w:hAnsi="Times New Roman" w:cs="Times New Roman"/>
          <w:sz w:val="24"/>
          <w:szCs w:val="24"/>
        </w:rPr>
        <w:t xml:space="preserve"> veikia šios savivaldos institucijos: </w:t>
      </w:r>
      <w:r w:rsidR="00681771">
        <w:rPr>
          <w:rFonts w:ascii="Times New Roman" w:hAnsi="Times New Roman" w:cs="Times New Roman"/>
          <w:sz w:val="24"/>
          <w:szCs w:val="24"/>
        </w:rPr>
        <w:t>Lopšelio-darželio</w:t>
      </w:r>
      <w:r w:rsidR="00D24308" w:rsidRPr="00B10056">
        <w:rPr>
          <w:rFonts w:ascii="Times New Roman" w:hAnsi="Times New Roman" w:cs="Times New Roman"/>
          <w:sz w:val="24"/>
          <w:szCs w:val="24"/>
        </w:rPr>
        <w:t xml:space="preserve"> </w:t>
      </w:r>
      <w:r w:rsidR="00B96A5D" w:rsidRPr="00B10056">
        <w:rPr>
          <w:rFonts w:ascii="Times New Roman" w:hAnsi="Times New Roman" w:cs="Times New Roman"/>
          <w:sz w:val="24"/>
          <w:szCs w:val="24"/>
        </w:rPr>
        <w:t>taryba</w:t>
      </w:r>
      <w:r w:rsidR="004A0CAA">
        <w:rPr>
          <w:rFonts w:ascii="Times New Roman" w:hAnsi="Times New Roman" w:cs="Times New Roman"/>
          <w:sz w:val="24"/>
          <w:szCs w:val="24"/>
        </w:rPr>
        <w:t>,</w:t>
      </w:r>
      <w:r w:rsidR="0010061A">
        <w:rPr>
          <w:rFonts w:ascii="Times New Roman" w:hAnsi="Times New Roman" w:cs="Times New Roman"/>
          <w:sz w:val="24"/>
          <w:szCs w:val="24"/>
        </w:rPr>
        <w:t xml:space="preserve"> </w:t>
      </w:r>
      <w:r w:rsidR="004A0CAA" w:rsidRPr="000077F3">
        <w:rPr>
          <w:rFonts w:ascii="Times New Roman" w:hAnsi="Times New Roman" w:cs="Times New Roman"/>
          <w:sz w:val="24"/>
          <w:szCs w:val="24"/>
        </w:rPr>
        <w:t>mokytojų taryba</w:t>
      </w:r>
      <w:r w:rsidR="00B51ACA">
        <w:rPr>
          <w:rFonts w:ascii="Times New Roman" w:hAnsi="Times New Roman" w:cs="Times New Roman"/>
          <w:sz w:val="24"/>
          <w:szCs w:val="24"/>
        </w:rPr>
        <w:t>, tėvų taryba.</w:t>
      </w:r>
    </w:p>
    <w:p w14:paraId="677F08FE" w14:textId="70E9B3C8" w:rsidR="00142764" w:rsidRDefault="005C0CFB"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41</w:t>
      </w:r>
      <w:r w:rsidR="00EA21E2">
        <w:rPr>
          <w:rFonts w:ascii="Times New Roman" w:hAnsi="Times New Roman" w:cs="Times New Roman"/>
          <w:sz w:val="24"/>
          <w:szCs w:val="24"/>
        </w:rPr>
        <w:t xml:space="preserve">. </w:t>
      </w:r>
      <w:r w:rsidR="002A706C">
        <w:rPr>
          <w:rFonts w:ascii="Times New Roman" w:hAnsi="Times New Roman" w:cs="Times New Roman"/>
          <w:sz w:val="24"/>
          <w:szCs w:val="24"/>
        </w:rPr>
        <w:t xml:space="preserve">Lopšelio-darželio </w:t>
      </w:r>
      <w:r w:rsidR="0021623D" w:rsidRPr="00B10056">
        <w:rPr>
          <w:rFonts w:ascii="Times New Roman" w:hAnsi="Times New Roman" w:cs="Times New Roman"/>
          <w:color w:val="000000"/>
          <w:sz w:val="24"/>
          <w:szCs w:val="24"/>
        </w:rPr>
        <w:t xml:space="preserve">taryba yra aukščiausia </w:t>
      </w:r>
      <w:r w:rsidR="00EA21E2">
        <w:rPr>
          <w:rFonts w:ascii="Times New Roman" w:hAnsi="Times New Roman" w:cs="Times New Roman"/>
          <w:bCs/>
          <w:color w:val="000000"/>
          <w:sz w:val="24"/>
          <w:szCs w:val="24"/>
        </w:rPr>
        <w:t>Lopšelio-darželio</w:t>
      </w:r>
      <w:r w:rsidR="0021623D" w:rsidRPr="00B10056">
        <w:rPr>
          <w:rFonts w:ascii="Times New Roman" w:hAnsi="Times New Roman" w:cs="Times New Roman"/>
          <w:color w:val="000000"/>
          <w:sz w:val="24"/>
          <w:szCs w:val="24"/>
        </w:rPr>
        <w:t xml:space="preserve"> savivaldos institucija, </w:t>
      </w:r>
      <w:r w:rsidR="0021623D" w:rsidRPr="00B10056">
        <w:rPr>
          <w:rFonts w:ascii="Times New Roman" w:hAnsi="Times New Roman" w:cs="Times New Roman"/>
          <w:sz w:val="24"/>
          <w:szCs w:val="24"/>
        </w:rPr>
        <w:t>sudaryta iš mokytojų, tėvų ir vietos bendruomenės atstovų, susietų bendrais gyvenimo vietos bendruomenėje interesa</w:t>
      </w:r>
      <w:r w:rsidR="00EA21E2">
        <w:rPr>
          <w:rFonts w:ascii="Times New Roman" w:hAnsi="Times New Roman" w:cs="Times New Roman"/>
          <w:sz w:val="24"/>
          <w:szCs w:val="24"/>
        </w:rPr>
        <w:t>is. Lopšelio-darželio</w:t>
      </w:r>
      <w:r w:rsidR="0021623D" w:rsidRPr="00B10056">
        <w:rPr>
          <w:rFonts w:ascii="Times New Roman" w:hAnsi="Times New Roman" w:cs="Times New Roman"/>
          <w:sz w:val="24"/>
          <w:szCs w:val="24"/>
        </w:rPr>
        <w:t xml:space="preserve"> tarybos nariu gali būti asmuo, turintis žinių ir gebė</w:t>
      </w:r>
      <w:r w:rsidR="00EA21E2">
        <w:rPr>
          <w:rFonts w:ascii="Times New Roman" w:hAnsi="Times New Roman" w:cs="Times New Roman"/>
          <w:sz w:val="24"/>
          <w:szCs w:val="24"/>
        </w:rPr>
        <w:t>jimų, padedančių siekti Lo</w:t>
      </w:r>
      <w:r w:rsidR="00A24983">
        <w:rPr>
          <w:rFonts w:ascii="Times New Roman" w:hAnsi="Times New Roman" w:cs="Times New Roman"/>
          <w:sz w:val="24"/>
          <w:szCs w:val="24"/>
        </w:rPr>
        <w:t>p</w:t>
      </w:r>
      <w:r w:rsidR="00EA21E2">
        <w:rPr>
          <w:rFonts w:ascii="Times New Roman" w:hAnsi="Times New Roman" w:cs="Times New Roman"/>
          <w:sz w:val="24"/>
          <w:szCs w:val="24"/>
        </w:rPr>
        <w:t>šelio-darželio</w:t>
      </w:r>
      <w:r w:rsidR="0021623D" w:rsidRPr="00B10056">
        <w:rPr>
          <w:rFonts w:ascii="Times New Roman" w:hAnsi="Times New Roman" w:cs="Times New Roman"/>
          <w:sz w:val="24"/>
          <w:szCs w:val="24"/>
        </w:rPr>
        <w:t xml:space="preserve"> strategini</w:t>
      </w:r>
      <w:r w:rsidR="00EA21E2">
        <w:rPr>
          <w:rFonts w:ascii="Times New Roman" w:hAnsi="Times New Roman" w:cs="Times New Roman"/>
          <w:sz w:val="24"/>
          <w:szCs w:val="24"/>
        </w:rPr>
        <w:t>ų tikslų ir įgyvendinti Lopšelio-darželio misiją. Lopšelio-darželio</w:t>
      </w:r>
      <w:r w:rsidR="0021623D" w:rsidRPr="00B10056">
        <w:rPr>
          <w:rFonts w:ascii="Times New Roman" w:hAnsi="Times New Roman" w:cs="Times New Roman"/>
          <w:sz w:val="24"/>
          <w:szCs w:val="24"/>
        </w:rPr>
        <w:t xml:space="preserve"> ta</w:t>
      </w:r>
      <w:r w:rsidR="00EA21E2">
        <w:rPr>
          <w:rFonts w:ascii="Times New Roman" w:hAnsi="Times New Roman" w:cs="Times New Roman"/>
          <w:sz w:val="24"/>
          <w:szCs w:val="24"/>
        </w:rPr>
        <w:t>rybos nariu negali būti Lopšelio-darželio</w:t>
      </w:r>
      <w:r w:rsidR="0021623D" w:rsidRPr="00B10056">
        <w:rPr>
          <w:rFonts w:ascii="Times New Roman" w:hAnsi="Times New Roman" w:cs="Times New Roman"/>
          <w:sz w:val="24"/>
          <w:szCs w:val="24"/>
        </w:rPr>
        <w:t xml:space="preserve"> direktorius, valstybės politikai, politinio (asmeninio) pasitikėjimo valstybės t</w:t>
      </w:r>
      <w:r w:rsidR="00EA21E2">
        <w:rPr>
          <w:rFonts w:ascii="Times New Roman" w:hAnsi="Times New Roman" w:cs="Times New Roman"/>
          <w:sz w:val="24"/>
          <w:szCs w:val="24"/>
        </w:rPr>
        <w:t>arnautojai. Direktorius Lopšelio-darželio</w:t>
      </w:r>
      <w:r w:rsidR="0021623D" w:rsidRPr="00B10056">
        <w:rPr>
          <w:rFonts w:ascii="Times New Roman" w:hAnsi="Times New Roman" w:cs="Times New Roman"/>
          <w:sz w:val="24"/>
          <w:szCs w:val="24"/>
        </w:rPr>
        <w:t xml:space="preserve"> tarybos posėdžiuose gali dalyvauti kviestinio nario </w:t>
      </w:r>
      <w:r w:rsidR="0050301E" w:rsidRPr="00B10056">
        <w:rPr>
          <w:rFonts w:ascii="Times New Roman" w:hAnsi="Times New Roman" w:cs="Times New Roman"/>
          <w:sz w:val="24"/>
          <w:szCs w:val="24"/>
        </w:rPr>
        <w:t>teisėm</w:t>
      </w:r>
      <w:r w:rsidR="00EA21E2">
        <w:rPr>
          <w:rFonts w:ascii="Times New Roman" w:hAnsi="Times New Roman" w:cs="Times New Roman"/>
          <w:sz w:val="24"/>
          <w:szCs w:val="24"/>
        </w:rPr>
        <w:t>is. Taryba telkia Lopšelio-darželio</w:t>
      </w:r>
      <w:r w:rsidR="0021623D" w:rsidRPr="00B10056">
        <w:rPr>
          <w:rFonts w:ascii="Times New Roman" w:hAnsi="Times New Roman" w:cs="Times New Roman"/>
          <w:sz w:val="24"/>
          <w:szCs w:val="24"/>
        </w:rPr>
        <w:t xml:space="preserve"> mokytojus, tėvus ir be</w:t>
      </w:r>
      <w:r w:rsidR="00EA21E2">
        <w:rPr>
          <w:rFonts w:ascii="Times New Roman" w:hAnsi="Times New Roman" w:cs="Times New Roman"/>
          <w:sz w:val="24"/>
          <w:szCs w:val="24"/>
        </w:rPr>
        <w:t>ndruomenę demokratiniam Lopšelio-darželio</w:t>
      </w:r>
      <w:r w:rsidR="0021623D" w:rsidRPr="00B10056">
        <w:rPr>
          <w:rFonts w:ascii="Times New Roman" w:hAnsi="Times New Roman" w:cs="Times New Roman"/>
          <w:sz w:val="24"/>
          <w:szCs w:val="24"/>
        </w:rPr>
        <w:t xml:space="preserve"> va</w:t>
      </w:r>
      <w:r w:rsidR="00EA21E2">
        <w:rPr>
          <w:rFonts w:ascii="Times New Roman" w:hAnsi="Times New Roman" w:cs="Times New Roman"/>
          <w:sz w:val="24"/>
          <w:szCs w:val="24"/>
        </w:rPr>
        <w:t>ldymui, padeda spręsti Lopšelio-darželio</w:t>
      </w:r>
      <w:r w:rsidR="0021623D" w:rsidRPr="00B10056">
        <w:rPr>
          <w:rFonts w:ascii="Times New Roman" w:hAnsi="Times New Roman" w:cs="Times New Roman"/>
          <w:sz w:val="24"/>
          <w:szCs w:val="24"/>
        </w:rPr>
        <w:t xml:space="preserve"> aktualius klausimus, atstovaut</w:t>
      </w:r>
      <w:r w:rsidR="00EA21E2">
        <w:rPr>
          <w:rFonts w:ascii="Times New Roman" w:hAnsi="Times New Roman" w:cs="Times New Roman"/>
          <w:sz w:val="24"/>
          <w:szCs w:val="24"/>
        </w:rPr>
        <w:t>i teisėtiems Lopšelio-darželio</w:t>
      </w:r>
      <w:r w:rsidR="0021623D" w:rsidRPr="00B10056">
        <w:rPr>
          <w:rFonts w:ascii="Times New Roman" w:hAnsi="Times New Roman" w:cs="Times New Roman"/>
          <w:sz w:val="24"/>
          <w:szCs w:val="24"/>
        </w:rPr>
        <w:t xml:space="preserve"> interesams.</w:t>
      </w:r>
    </w:p>
    <w:p w14:paraId="0F88D916" w14:textId="77777777" w:rsidR="00142764" w:rsidRDefault="005C0CFB"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lastRenderedPageBreak/>
        <w:t>42</w:t>
      </w:r>
      <w:r w:rsidR="00142764">
        <w:rPr>
          <w:rFonts w:ascii="Times New Roman" w:hAnsi="Times New Roman" w:cs="Times New Roman"/>
          <w:sz w:val="24"/>
          <w:szCs w:val="24"/>
        </w:rPr>
        <w:t>. Lopšelio-darželio</w:t>
      </w:r>
      <w:r w:rsidR="00B74511" w:rsidRPr="00B10056">
        <w:rPr>
          <w:rFonts w:ascii="Times New Roman" w:hAnsi="Times New Roman" w:cs="Times New Roman"/>
          <w:sz w:val="24"/>
          <w:szCs w:val="24"/>
        </w:rPr>
        <w:t xml:space="preserve"> tarybą sudaro 6 nariai: 2</w:t>
      </w:r>
      <w:r w:rsidR="00142764">
        <w:rPr>
          <w:rFonts w:ascii="Times New Roman" w:hAnsi="Times New Roman" w:cs="Times New Roman"/>
          <w:sz w:val="24"/>
          <w:szCs w:val="24"/>
        </w:rPr>
        <w:t xml:space="preserve"> Lopšelyje-darželyje</w:t>
      </w:r>
      <w:r w:rsidR="00B74511" w:rsidRPr="00B10056">
        <w:rPr>
          <w:rFonts w:ascii="Times New Roman" w:hAnsi="Times New Roman" w:cs="Times New Roman"/>
          <w:sz w:val="24"/>
          <w:szCs w:val="24"/>
        </w:rPr>
        <w:t xml:space="preserve"> nedirbantys ug</w:t>
      </w:r>
      <w:r w:rsidR="00485908">
        <w:rPr>
          <w:rFonts w:ascii="Times New Roman" w:hAnsi="Times New Roman" w:cs="Times New Roman"/>
          <w:sz w:val="24"/>
          <w:szCs w:val="24"/>
        </w:rPr>
        <w:t>dytinių tėvai, 2 mokytojai ir 2</w:t>
      </w:r>
      <w:r w:rsidR="00B74511" w:rsidRPr="00B10056">
        <w:rPr>
          <w:rFonts w:ascii="Times New Roman" w:hAnsi="Times New Roman" w:cs="Times New Roman"/>
          <w:sz w:val="24"/>
          <w:szCs w:val="24"/>
        </w:rPr>
        <w:t xml:space="preserve"> vietos bendruomenės atstovai</w:t>
      </w:r>
      <w:r w:rsidR="005433FA" w:rsidRPr="00B10056">
        <w:rPr>
          <w:rFonts w:ascii="Times New Roman" w:hAnsi="Times New Roman" w:cs="Times New Roman"/>
          <w:sz w:val="24"/>
          <w:szCs w:val="24"/>
        </w:rPr>
        <w:t xml:space="preserve">. </w:t>
      </w:r>
      <w:r w:rsidR="00142764">
        <w:rPr>
          <w:rFonts w:ascii="Times New Roman" w:hAnsi="Times New Roman" w:cs="Times New Roman"/>
          <w:sz w:val="24"/>
          <w:szCs w:val="24"/>
        </w:rPr>
        <w:t>Lopšelio-darželio</w:t>
      </w:r>
      <w:r w:rsidR="005433FA" w:rsidRPr="00B10056">
        <w:rPr>
          <w:rFonts w:ascii="Times New Roman" w:hAnsi="Times New Roman" w:cs="Times New Roman"/>
          <w:sz w:val="24"/>
          <w:szCs w:val="24"/>
        </w:rPr>
        <w:t xml:space="preserve"> tarybos sudėt</w:t>
      </w:r>
      <w:r w:rsidR="00142764">
        <w:rPr>
          <w:rFonts w:ascii="Times New Roman" w:hAnsi="Times New Roman" w:cs="Times New Roman"/>
          <w:sz w:val="24"/>
          <w:szCs w:val="24"/>
        </w:rPr>
        <w:t>į ir nuostatus tvirtina Lopšelio-darželio</w:t>
      </w:r>
      <w:r w:rsidR="005433FA" w:rsidRPr="00B10056">
        <w:rPr>
          <w:rFonts w:ascii="Times New Roman" w:hAnsi="Times New Roman" w:cs="Times New Roman"/>
          <w:sz w:val="24"/>
          <w:szCs w:val="24"/>
        </w:rPr>
        <w:t xml:space="preserve"> direktorius. </w:t>
      </w:r>
    </w:p>
    <w:p w14:paraId="0FFCC82F" w14:textId="77777777" w:rsidR="00142764" w:rsidRDefault="005C0CFB"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43</w:t>
      </w:r>
      <w:r w:rsidR="00142764">
        <w:rPr>
          <w:rFonts w:ascii="Times New Roman" w:hAnsi="Times New Roman" w:cs="Times New Roman"/>
          <w:sz w:val="24"/>
          <w:szCs w:val="24"/>
        </w:rPr>
        <w:t>. Lopšelio-darželio</w:t>
      </w:r>
      <w:r w:rsidR="007016B3" w:rsidRPr="00B10056">
        <w:rPr>
          <w:rFonts w:ascii="Times New Roman" w:hAnsi="Times New Roman" w:cs="Times New Roman"/>
          <w:sz w:val="24"/>
          <w:szCs w:val="24"/>
        </w:rPr>
        <w:t xml:space="preserve"> taryba renkama 2 metų kadencijai. A</w:t>
      </w:r>
      <w:r w:rsidR="00142764">
        <w:rPr>
          <w:rFonts w:ascii="Times New Roman" w:hAnsi="Times New Roman" w:cs="Times New Roman"/>
          <w:sz w:val="24"/>
          <w:szCs w:val="24"/>
        </w:rPr>
        <w:t>tsistatydinus Lopšelio-darželio</w:t>
      </w:r>
      <w:r w:rsidR="007016B3" w:rsidRPr="00B10056">
        <w:rPr>
          <w:rFonts w:ascii="Times New Roman" w:hAnsi="Times New Roman" w:cs="Times New Roman"/>
          <w:sz w:val="24"/>
          <w:szCs w:val="24"/>
        </w:rPr>
        <w:t xml:space="preserve"> tarybos nariui, naujo nario rinkimai organizuojami ne vėliau kaip per vieną mėnesį. Rinkimų d</w:t>
      </w:r>
      <w:r w:rsidR="00142764">
        <w:rPr>
          <w:rFonts w:ascii="Times New Roman" w:hAnsi="Times New Roman" w:cs="Times New Roman"/>
          <w:sz w:val="24"/>
          <w:szCs w:val="24"/>
        </w:rPr>
        <w:t>atą numato ir paskelbia Lopšelio-darželio</w:t>
      </w:r>
      <w:r w:rsidR="007016B3" w:rsidRPr="00B10056">
        <w:rPr>
          <w:rFonts w:ascii="Times New Roman" w:hAnsi="Times New Roman" w:cs="Times New Roman"/>
          <w:sz w:val="24"/>
          <w:szCs w:val="24"/>
        </w:rPr>
        <w:t xml:space="preserve"> tarybos pirmininkas. Jei iš</w:t>
      </w:r>
      <w:r w:rsidR="00142764">
        <w:rPr>
          <w:rFonts w:ascii="Times New Roman" w:hAnsi="Times New Roman" w:cs="Times New Roman"/>
          <w:sz w:val="24"/>
          <w:szCs w:val="24"/>
        </w:rPr>
        <w:t>vyksta ar atsistatydina Lopšelio-darželio</w:t>
      </w:r>
      <w:r w:rsidR="007016B3" w:rsidRPr="00B10056">
        <w:rPr>
          <w:rFonts w:ascii="Times New Roman" w:hAnsi="Times New Roman" w:cs="Times New Roman"/>
          <w:sz w:val="24"/>
          <w:szCs w:val="24"/>
        </w:rPr>
        <w:t xml:space="preserve"> tarybos pirmininkas, naujo pirmininko rinkimų datą (ne vėliau kaip per vieną mėne</w:t>
      </w:r>
      <w:r w:rsidR="00142764">
        <w:rPr>
          <w:rFonts w:ascii="Times New Roman" w:hAnsi="Times New Roman" w:cs="Times New Roman"/>
          <w:sz w:val="24"/>
          <w:szCs w:val="24"/>
        </w:rPr>
        <w:t>sį) numato ir paskelbia Lopšelio-darželio</w:t>
      </w:r>
      <w:r w:rsidR="007016B3" w:rsidRPr="00B10056">
        <w:rPr>
          <w:rFonts w:ascii="Times New Roman" w:hAnsi="Times New Roman" w:cs="Times New Roman"/>
          <w:sz w:val="24"/>
          <w:szCs w:val="24"/>
        </w:rPr>
        <w:t xml:space="preserve"> direktorius.</w:t>
      </w:r>
      <w:r w:rsidR="00B104D4" w:rsidRPr="00B10056">
        <w:rPr>
          <w:rFonts w:ascii="Times New Roman" w:hAnsi="Times New Roman" w:cs="Times New Roman"/>
          <w:sz w:val="24"/>
          <w:szCs w:val="24"/>
        </w:rPr>
        <w:t xml:space="preserve"> </w:t>
      </w:r>
      <w:r w:rsidR="00142764">
        <w:rPr>
          <w:rFonts w:ascii="Times New Roman" w:hAnsi="Times New Roman" w:cs="Times New Roman"/>
          <w:sz w:val="24"/>
          <w:szCs w:val="24"/>
        </w:rPr>
        <w:t>Lopšelio-darželio</w:t>
      </w:r>
      <w:r w:rsidR="00167D99" w:rsidRPr="00B10056">
        <w:rPr>
          <w:rFonts w:ascii="Times New Roman" w:hAnsi="Times New Roman" w:cs="Times New Roman"/>
          <w:sz w:val="24"/>
          <w:szCs w:val="24"/>
        </w:rPr>
        <w:t xml:space="preserve"> tarybai vadovauja pirmininkas, išrinktas atviru balsavimu pirmame posėdyje. Jis kviečia posėdžius, jiems vadovauja, pasirašo posėdžių protokolus.</w:t>
      </w:r>
    </w:p>
    <w:p w14:paraId="6F986679" w14:textId="77777777" w:rsidR="00142764" w:rsidRDefault="00142764"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4</w:t>
      </w:r>
      <w:r>
        <w:rPr>
          <w:rFonts w:ascii="Times New Roman" w:hAnsi="Times New Roman" w:cs="Times New Roman"/>
          <w:sz w:val="24"/>
          <w:szCs w:val="24"/>
        </w:rPr>
        <w:t>. Lopšelio-darželio</w:t>
      </w:r>
      <w:r w:rsidR="00167D99" w:rsidRPr="00B10056">
        <w:rPr>
          <w:rFonts w:ascii="Times New Roman" w:hAnsi="Times New Roman" w:cs="Times New Roman"/>
          <w:sz w:val="24"/>
          <w:szCs w:val="24"/>
        </w:rPr>
        <w:t xml:space="preserve"> tarybos posėdžiai kviečiami ne rečiau kaip du kartus per metus. Posėdis teisėtas, jei jame dalyvauja ne mažiau kaip du trečdaliai narių.</w:t>
      </w:r>
    </w:p>
    <w:p w14:paraId="44A02106" w14:textId="77777777" w:rsidR="00142764" w:rsidRDefault="00142764"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5</w:t>
      </w:r>
      <w:r>
        <w:rPr>
          <w:rFonts w:ascii="Times New Roman" w:hAnsi="Times New Roman" w:cs="Times New Roman"/>
          <w:sz w:val="24"/>
          <w:szCs w:val="24"/>
        </w:rPr>
        <w:t>. Lopšelio-darželio</w:t>
      </w:r>
      <w:r w:rsidR="00167D99" w:rsidRPr="00B10056">
        <w:rPr>
          <w:rFonts w:ascii="Times New Roman" w:hAnsi="Times New Roman" w:cs="Times New Roman"/>
          <w:sz w:val="24"/>
          <w:szCs w:val="24"/>
        </w:rPr>
        <w:t xml:space="preserve"> tarybos posėdžiai gali vykti kontaktiniu, nuotoliniu arba mišriuoju būdu. Sprendimą dėl posėdžio org</w:t>
      </w:r>
      <w:r>
        <w:rPr>
          <w:rFonts w:ascii="Times New Roman" w:hAnsi="Times New Roman" w:cs="Times New Roman"/>
          <w:sz w:val="24"/>
          <w:szCs w:val="24"/>
        </w:rPr>
        <w:t>anizavimo formos priima Lopšelio-darželio</w:t>
      </w:r>
      <w:r w:rsidR="00167D99" w:rsidRPr="00B10056">
        <w:rPr>
          <w:rFonts w:ascii="Times New Roman" w:hAnsi="Times New Roman" w:cs="Times New Roman"/>
          <w:sz w:val="24"/>
          <w:szCs w:val="24"/>
        </w:rPr>
        <w:t xml:space="preserve"> tarybos pirmininkas ir informuoja visus narius.</w:t>
      </w:r>
    </w:p>
    <w:p w14:paraId="4E1FC0C4" w14:textId="77777777" w:rsidR="00142764" w:rsidRDefault="00142764"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6</w:t>
      </w:r>
      <w:r>
        <w:rPr>
          <w:rFonts w:ascii="Times New Roman" w:hAnsi="Times New Roman" w:cs="Times New Roman"/>
          <w:sz w:val="24"/>
          <w:szCs w:val="24"/>
        </w:rPr>
        <w:t>. Pirmąjį Lopšelio-darželio</w:t>
      </w:r>
      <w:r w:rsidR="007F3922" w:rsidRPr="00B10056">
        <w:rPr>
          <w:rFonts w:ascii="Times New Roman" w:hAnsi="Times New Roman" w:cs="Times New Roman"/>
          <w:sz w:val="24"/>
          <w:szCs w:val="24"/>
        </w:rPr>
        <w:t xml:space="preserve"> tarybos posė</w:t>
      </w:r>
      <w:r>
        <w:rPr>
          <w:rFonts w:ascii="Times New Roman" w:hAnsi="Times New Roman" w:cs="Times New Roman"/>
          <w:sz w:val="24"/>
          <w:szCs w:val="24"/>
        </w:rPr>
        <w:t>dį šaukia Lopšelio-darželio</w:t>
      </w:r>
      <w:r w:rsidR="00167D99" w:rsidRPr="00B10056">
        <w:rPr>
          <w:rFonts w:ascii="Times New Roman" w:hAnsi="Times New Roman" w:cs="Times New Roman"/>
          <w:sz w:val="24"/>
          <w:szCs w:val="24"/>
        </w:rPr>
        <w:t xml:space="preserve"> direktorius, kitus – </w:t>
      </w:r>
      <w:r>
        <w:rPr>
          <w:rFonts w:ascii="Times New Roman" w:hAnsi="Times New Roman" w:cs="Times New Roman"/>
          <w:sz w:val="24"/>
          <w:szCs w:val="24"/>
        </w:rPr>
        <w:t>Lopšelio-darželio</w:t>
      </w:r>
      <w:r w:rsidR="00167D99" w:rsidRPr="00B10056">
        <w:rPr>
          <w:rFonts w:ascii="Times New Roman" w:hAnsi="Times New Roman" w:cs="Times New Roman"/>
          <w:sz w:val="24"/>
          <w:szCs w:val="24"/>
        </w:rPr>
        <w:t xml:space="preserve"> tarybos p</w:t>
      </w:r>
      <w:r>
        <w:rPr>
          <w:rFonts w:ascii="Times New Roman" w:hAnsi="Times New Roman" w:cs="Times New Roman"/>
          <w:sz w:val="24"/>
          <w:szCs w:val="24"/>
        </w:rPr>
        <w:t>irmininkas savo paties, Lopšelio-darželio direktoriaus, Lopšelio-darželio</w:t>
      </w:r>
      <w:r w:rsidR="00167D99" w:rsidRPr="00B10056">
        <w:rPr>
          <w:rFonts w:ascii="Times New Roman" w:hAnsi="Times New Roman" w:cs="Times New Roman"/>
          <w:sz w:val="24"/>
          <w:szCs w:val="24"/>
        </w:rPr>
        <w:t xml:space="preserve"> direktoriaus pavaduotojo</w:t>
      </w:r>
      <w:r>
        <w:rPr>
          <w:rFonts w:ascii="Times New Roman" w:hAnsi="Times New Roman" w:cs="Times New Roman"/>
          <w:sz w:val="24"/>
          <w:szCs w:val="24"/>
        </w:rPr>
        <w:t xml:space="preserve"> iniciatyva arba Lopšelio-darželio</w:t>
      </w:r>
      <w:r w:rsidR="00167D99" w:rsidRPr="00B10056">
        <w:rPr>
          <w:rFonts w:ascii="Times New Roman" w:hAnsi="Times New Roman" w:cs="Times New Roman"/>
          <w:sz w:val="24"/>
          <w:szCs w:val="24"/>
        </w:rPr>
        <w:t xml:space="preserve"> tarybos nutarimu. Apie posėdžio laiką ir svarstyti parengtus klausimus, pirmininkas informuoja narius ne vėliau kaip prieš 2 darbo dienas iki posėdžio pradžios.</w:t>
      </w:r>
    </w:p>
    <w:p w14:paraId="3332F406" w14:textId="77777777" w:rsidR="00142764" w:rsidRDefault="00142764"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7</w:t>
      </w:r>
      <w:r>
        <w:rPr>
          <w:rFonts w:ascii="Times New Roman" w:hAnsi="Times New Roman" w:cs="Times New Roman"/>
          <w:sz w:val="24"/>
          <w:szCs w:val="24"/>
        </w:rPr>
        <w:t xml:space="preserve">. </w:t>
      </w:r>
      <w:r w:rsidR="00167D99" w:rsidRPr="00B10056">
        <w:rPr>
          <w:rFonts w:ascii="Times New Roman" w:hAnsi="Times New Roman" w:cs="Times New Roman"/>
          <w:sz w:val="24"/>
          <w:szCs w:val="24"/>
        </w:rPr>
        <w:t>Nutarimai priimami posėdyje dalyvaujančių balsų dauguma. Esant vienodam balsų skaičiui, nutarimą lemia pirmininko balsas. Jie yra teisėti, jei neprieštarauja teisės aktams</w:t>
      </w:r>
      <w:r w:rsidR="00573945" w:rsidRPr="00B10056">
        <w:rPr>
          <w:rFonts w:ascii="Times New Roman" w:hAnsi="Times New Roman" w:cs="Times New Roman"/>
          <w:sz w:val="24"/>
          <w:szCs w:val="24"/>
        </w:rPr>
        <w:t>.</w:t>
      </w:r>
    </w:p>
    <w:p w14:paraId="44C85555" w14:textId="77777777" w:rsidR="00142764" w:rsidRDefault="00142764" w:rsidP="00142764">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Lopšelio-darželio</w:t>
      </w:r>
      <w:r w:rsidR="00573945" w:rsidRPr="00B10056">
        <w:rPr>
          <w:rFonts w:ascii="Times New Roman" w:hAnsi="Times New Roman" w:cs="Times New Roman"/>
          <w:sz w:val="24"/>
          <w:szCs w:val="24"/>
        </w:rPr>
        <w:t xml:space="preserve"> taryba:</w:t>
      </w:r>
    </w:p>
    <w:p w14:paraId="547E7ED6" w14:textId="77777777" w:rsidR="00B71F81" w:rsidRDefault="00142764" w:rsidP="00B71F81">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.1. </w:t>
      </w:r>
      <w:r w:rsidR="007016B3" w:rsidRPr="00B10056">
        <w:rPr>
          <w:rFonts w:ascii="Times New Roman" w:hAnsi="Times New Roman" w:cs="Times New Roman"/>
          <w:color w:val="000000"/>
          <w:sz w:val="24"/>
          <w:szCs w:val="24"/>
        </w:rPr>
        <w:t>svarsto</w:t>
      </w:r>
      <w:r w:rsidR="00B71F81">
        <w:rPr>
          <w:rFonts w:ascii="Times New Roman" w:hAnsi="Times New Roman" w:cs="Times New Roman"/>
          <w:color w:val="000000"/>
          <w:sz w:val="24"/>
          <w:szCs w:val="24"/>
        </w:rPr>
        <w:t xml:space="preserve"> ir teikia siūlymus dėl Lopšelio-darželio</w:t>
      </w:r>
      <w:r w:rsidR="007016B3" w:rsidRPr="00B10056">
        <w:rPr>
          <w:rFonts w:ascii="Times New Roman" w:hAnsi="Times New Roman" w:cs="Times New Roman"/>
          <w:color w:val="000000"/>
          <w:sz w:val="24"/>
          <w:szCs w:val="24"/>
        </w:rPr>
        <w:t xml:space="preserve"> </w:t>
      </w:r>
      <w:r w:rsidR="00215F30" w:rsidRPr="00B10056">
        <w:rPr>
          <w:rFonts w:ascii="Times New Roman" w:hAnsi="Times New Roman" w:cs="Times New Roman"/>
          <w:color w:val="000000"/>
          <w:sz w:val="24"/>
          <w:szCs w:val="24"/>
        </w:rPr>
        <w:t xml:space="preserve">nuostatų, jų </w:t>
      </w:r>
      <w:r w:rsidR="00B104D4" w:rsidRPr="00B10056">
        <w:rPr>
          <w:rFonts w:ascii="Times New Roman" w:hAnsi="Times New Roman" w:cs="Times New Roman"/>
          <w:color w:val="000000"/>
          <w:sz w:val="24"/>
          <w:szCs w:val="24"/>
        </w:rPr>
        <w:t>pakeitimų, vidaus d</w:t>
      </w:r>
      <w:r w:rsidR="007016B3" w:rsidRPr="00B10056">
        <w:rPr>
          <w:rFonts w:ascii="Times New Roman" w:hAnsi="Times New Roman" w:cs="Times New Roman"/>
          <w:color w:val="000000"/>
          <w:sz w:val="24"/>
          <w:szCs w:val="24"/>
        </w:rPr>
        <w:t>arbo tvarkos taisyklių, mokinių ugdym</w:t>
      </w:r>
      <w:r w:rsidR="00B71F81">
        <w:rPr>
          <w:rFonts w:ascii="Times New Roman" w:hAnsi="Times New Roman" w:cs="Times New Roman"/>
          <w:color w:val="000000"/>
          <w:sz w:val="24"/>
          <w:szCs w:val="24"/>
        </w:rPr>
        <w:t>o organizavimo tvarkos, Lopšelio-darželio</w:t>
      </w:r>
      <w:r w:rsidR="007016B3" w:rsidRPr="00B10056">
        <w:rPr>
          <w:rFonts w:ascii="Times New Roman" w:hAnsi="Times New Roman" w:cs="Times New Roman"/>
          <w:color w:val="000000"/>
          <w:sz w:val="24"/>
          <w:szCs w:val="24"/>
        </w:rPr>
        <w:t xml:space="preserve"> vidaus struktūros tobulinimo;</w:t>
      </w:r>
    </w:p>
    <w:p w14:paraId="13D4B33C" w14:textId="77777777" w:rsidR="00277E43" w:rsidRDefault="00B71F81" w:rsidP="00277E43">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.2. </w:t>
      </w:r>
      <w:r>
        <w:rPr>
          <w:rFonts w:ascii="Times New Roman" w:hAnsi="Times New Roman" w:cs="Times New Roman"/>
          <w:color w:val="000000"/>
          <w:sz w:val="24"/>
          <w:szCs w:val="24"/>
        </w:rPr>
        <w:t>svarsto ir pritaria Lopšelio-darželio</w:t>
      </w:r>
      <w:r w:rsidR="007016B3" w:rsidRPr="00B10056">
        <w:rPr>
          <w:rFonts w:ascii="Times New Roman" w:hAnsi="Times New Roman" w:cs="Times New Roman"/>
          <w:color w:val="000000"/>
          <w:sz w:val="24"/>
          <w:szCs w:val="24"/>
        </w:rPr>
        <w:t xml:space="preserve"> strateginiam planui, metiniam veiklos planui, mokytojų atestacijos programai, darbo tvarkos ta</w:t>
      </w:r>
      <w:r w:rsidR="003B3989">
        <w:rPr>
          <w:rFonts w:ascii="Times New Roman" w:hAnsi="Times New Roman" w:cs="Times New Roman"/>
          <w:color w:val="000000"/>
          <w:sz w:val="24"/>
          <w:szCs w:val="24"/>
        </w:rPr>
        <w:t>isyklėms, kitiems Lopšelio-darželio</w:t>
      </w:r>
      <w:r w:rsidR="007016B3" w:rsidRPr="00B10056">
        <w:rPr>
          <w:rFonts w:ascii="Times New Roman" w:hAnsi="Times New Roman" w:cs="Times New Roman"/>
          <w:color w:val="000000"/>
          <w:sz w:val="24"/>
          <w:szCs w:val="24"/>
        </w:rPr>
        <w:t xml:space="preserve"> veiklą reglamentuojantiems d</w:t>
      </w:r>
      <w:r w:rsidR="003B3989">
        <w:rPr>
          <w:rFonts w:ascii="Times New Roman" w:hAnsi="Times New Roman" w:cs="Times New Roman"/>
          <w:color w:val="000000"/>
          <w:sz w:val="24"/>
          <w:szCs w:val="24"/>
        </w:rPr>
        <w:t xml:space="preserve">okumentams, teikiamiems Lopšelio-darželio </w:t>
      </w:r>
      <w:r w:rsidR="007016B3" w:rsidRPr="00B10056">
        <w:rPr>
          <w:rFonts w:ascii="Times New Roman" w:hAnsi="Times New Roman" w:cs="Times New Roman"/>
          <w:color w:val="000000"/>
          <w:sz w:val="24"/>
          <w:szCs w:val="24"/>
        </w:rPr>
        <w:t>direktoriaus;</w:t>
      </w:r>
    </w:p>
    <w:p w14:paraId="61ECAFF4" w14:textId="77777777" w:rsidR="00681771" w:rsidRDefault="00277E43" w:rsidP="00681771">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.3. </w:t>
      </w:r>
      <w:r>
        <w:rPr>
          <w:rFonts w:ascii="Times New Roman" w:hAnsi="Times New Roman" w:cs="Times New Roman"/>
          <w:color w:val="000000"/>
          <w:sz w:val="24"/>
          <w:szCs w:val="24"/>
        </w:rPr>
        <w:t>išklauso Lopšelio-darželio</w:t>
      </w:r>
      <w:r w:rsidR="007016B3" w:rsidRPr="00B10056">
        <w:rPr>
          <w:rFonts w:ascii="Times New Roman" w:hAnsi="Times New Roman" w:cs="Times New Roman"/>
          <w:color w:val="000000"/>
          <w:sz w:val="24"/>
          <w:szCs w:val="24"/>
        </w:rPr>
        <w:t xml:space="preserve"> metines veiklos ir finansines ataskai</w:t>
      </w:r>
      <w:r w:rsidR="005E5ADF" w:rsidRPr="00B10056">
        <w:rPr>
          <w:rFonts w:ascii="Times New Roman" w:hAnsi="Times New Roman" w:cs="Times New Roman"/>
          <w:color w:val="000000"/>
          <w:sz w:val="24"/>
          <w:szCs w:val="24"/>
        </w:rPr>
        <w:t xml:space="preserve">tas </w:t>
      </w:r>
      <w:r>
        <w:rPr>
          <w:rFonts w:ascii="Times New Roman" w:hAnsi="Times New Roman" w:cs="Times New Roman"/>
          <w:color w:val="000000"/>
          <w:sz w:val="24"/>
          <w:szCs w:val="24"/>
        </w:rPr>
        <w:t>bei teikia siūlymus Lopšelio-darželio direktoriui dėl Lopšelio-darželio</w:t>
      </w:r>
      <w:r w:rsidR="007016B3" w:rsidRPr="00B10056">
        <w:rPr>
          <w:rFonts w:ascii="Times New Roman" w:hAnsi="Times New Roman" w:cs="Times New Roman"/>
          <w:color w:val="000000"/>
          <w:sz w:val="24"/>
          <w:szCs w:val="24"/>
        </w:rPr>
        <w:t xml:space="preserve"> veiklos tobulinimo;</w:t>
      </w:r>
    </w:p>
    <w:p w14:paraId="50271575" w14:textId="77777777" w:rsidR="00681771" w:rsidRDefault="00681771" w:rsidP="00681771">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.4. </w:t>
      </w:r>
      <w:r>
        <w:rPr>
          <w:rFonts w:ascii="Times New Roman" w:hAnsi="Times New Roman" w:cs="Times New Roman"/>
          <w:color w:val="000000"/>
          <w:sz w:val="24"/>
          <w:szCs w:val="24"/>
        </w:rPr>
        <w:t>svarsto Lopšelio-darželio</w:t>
      </w:r>
      <w:r w:rsidR="007016B3" w:rsidRPr="00B10056">
        <w:rPr>
          <w:rFonts w:ascii="Times New Roman" w:hAnsi="Times New Roman" w:cs="Times New Roman"/>
          <w:color w:val="000000"/>
          <w:sz w:val="24"/>
          <w:szCs w:val="24"/>
        </w:rPr>
        <w:t xml:space="preserve"> lėšų naudojimo klausimus;</w:t>
      </w:r>
    </w:p>
    <w:p w14:paraId="066EFFFA" w14:textId="77777777" w:rsidR="00681771" w:rsidRDefault="00681771" w:rsidP="00681771">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.5. </w:t>
      </w:r>
      <w:r>
        <w:rPr>
          <w:rFonts w:ascii="Times New Roman" w:hAnsi="Times New Roman" w:cs="Times New Roman"/>
          <w:color w:val="000000"/>
          <w:sz w:val="24"/>
          <w:szCs w:val="24"/>
        </w:rPr>
        <w:t>teikia siūlymus Lopšelio-darželio</w:t>
      </w:r>
      <w:r w:rsidR="007016B3" w:rsidRPr="00B10056">
        <w:rPr>
          <w:rFonts w:ascii="Times New Roman" w:hAnsi="Times New Roman" w:cs="Times New Roman"/>
          <w:color w:val="000000"/>
          <w:sz w:val="24"/>
          <w:szCs w:val="24"/>
        </w:rPr>
        <w:t xml:space="preserve"> savininko teises ir pareigas įgyvendin</w:t>
      </w:r>
      <w:r>
        <w:rPr>
          <w:rFonts w:ascii="Times New Roman" w:hAnsi="Times New Roman" w:cs="Times New Roman"/>
          <w:color w:val="000000"/>
          <w:sz w:val="24"/>
          <w:szCs w:val="24"/>
        </w:rPr>
        <w:t>ančiai institucijai dėl Lopšelio-darželio</w:t>
      </w:r>
      <w:r w:rsidR="007016B3" w:rsidRPr="00B10056">
        <w:rPr>
          <w:rFonts w:ascii="Times New Roman" w:hAnsi="Times New Roman" w:cs="Times New Roman"/>
          <w:color w:val="000000"/>
          <w:sz w:val="24"/>
          <w:szCs w:val="24"/>
        </w:rPr>
        <w:t xml:space="preserve"> materialinio aprūpinimo, veiklos tobulinimo; </w:t>
      </w:r>
    </w:p>
    <w:p w14:paraId="6B5EBE75" w14:textId="77777777" w:rsidR="00443B47" w:rsidRDefault="00681771" w:rsidP="00443B47">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.6. </w:t>
      </w:r>
      <w:r w:rsidR="003A50F4" w:rsidRPr="00B10056">
        <w:rPr>
          <w:rFonts w:ascii="Times New Roman" w:hAnsi="Times New Roman" w:cs="Times New Roman"/>
          <w:color w:val="000000"/>
          <w:sz w:val="24"/>
          <w:szCs w:val="24"/>
        </w:rPr>
        <w:t>s</w:t>
      </w:r>
      <w:r>
        <w:rPr>
          <w:rFonts w:ascii="Times New Roman" w:hAnsi="Times New Roman" w:cs="Times New Roman"/>
          <w:color w:val="000000"/>
          <w:sz w:val="24"/>
          <w:szCs w:val="24"/>
        </w:rPr>
        <w:t>varsto mokytojų tarybos</w:t>
      </w:r>
      <w:r w:rsidR="004023F8" w:rsidRPr="00B10056">
        <w:rPr>
          <w:rFonts w:ascii="Times New Roman" w:hAnsi="Times New Roman" w:cs="Times New Roman"/>
          <w:color w:val="000000"/>
          <w:sz w:val="24"/>
          <w:szCs w:val="24"/>
        </w:rPr>
        <w:t xml:space="preserve">, </w:t>
      </w:r>
      <w:r w:rsidR="00A24983">
        <w:rPr>
          <w:rFonts w:ascii="Times New Roman" w:hAnsi="Times New Roman" w:cs="Times New Roman"/>
          <w:color w:val="000000"/>
          <w:sz w:val="24"/>
          <w:szCs w:val="24"/>
        </w:rPr>
        <w:t>t</w:t>
      </w:r>
      <w:r w:rsidR="004023F8" w:rsidRPr="00B10056">
        <w:rPr>
          <w:rFonts w:ascii="Times New Roman" w:hAnsi="Times New Roman" w:cs="Times New Roman"/>
          <w:color w:val="000000"/>
          <w:sz w:val="24"/>
          <w:szCs w:val="24"/>
        </w:rPr>
        <w:t>ėvų tarybos ar</w:t>
      </w:r>
      <w:r w:rsidR="00A24983">
        <w:rPr>
          <w:rFonts w:ascii="Times New Roman" w:hAnsi="Times New Roman" w:cs="Times New Roman"/>
          <w:color w:val="000000"/>
          <w:sz w:val="24"/>
          <w:szCs w:val="24"/>
        </w:rPr>
        <w:t xml:space="preserve"> </w:t>
      </w:r>
      <w:r w:rsidR="007016B3" w:rsidRPr="00B10056">
        <w:rPr>
          <w:rFonts w:ascii="Times New Roman" w:hAnsi="Times New Roman" w:cs="Times New Roman"/>
          <w:color w:val="000000"/>
          <w:sz w:val="24"/>
          <w:szCs w:val="24"/>
        </w:rPr>
        <w:t>bendruomenės narių iniciatyvas</w:t>
      </w:r>
      <w:r>
        <w:rPr>
          <w:rFonts w:ascii="Times New Roman" w:hAnsi="Times New Roman" w:cs="Times New Roman"/>
          <w:color w:val="000000"/>
          <w:sz w:val="24"/>
          <w:szCs w:val="24"/>
        </w:rPr>
        <w:t xml:space="preserve"> ir teikia siūlymus Lopšelio-darželio</w:t>
      </w:r>
      <w:r w:rsidR="007016B3" w:rsidRPr="00B10056">
        <w:rPr>
          <w:rFonts w:ascii="Times New Roman" w:hAnsi="Times New Roman" w:cs="Times New Roman"/>
          <w:color w:val="000000"/>
          <w:sz w:val="24"/>
          <w:szCs w:val="24"/>
        </w:rPr>
        <w:t xml:space="preserve"> direktoriui;</w:t>
      </w:r>
    </w:p>
    <w:p w14:paraId="2CBD87E4" w14:textId="77777777" w:rsidR="00443B47" w:rsidRDefault="00443B47" w:rsidP="00443B47">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.7. </w:t>
      </w:r>
      <w:r>
        <w:rPr>
          <w:rFonts w:ascii="Times New Roman" w:hAnsi="Times New Roman" w:cs="Times New Roman"/>
          <w:color w:val="000000"/>
          <w:sz w:val="24"/>
          <w:szCs w:val="24"/>
        </w:rPr>
        <w:t>teikia siūlymus dėl Lopšelio-darželio</w:t>
      </w:r>
      <w:r w:rsidR="007016B3" w:rsidRPr="00B10056">
        <w:rPr>
          <w:rFonts w:ascii="Times New Roman" w:hAnsi="Times New Roman" w:cs="Times New Roman"/>
          <w:color w:val="000000"/>
          <w:sz w:val="24"/>
          <w:szCs w:val="24"/>
        </w:rPr>
        <w:t xml:space="preserve"> </w:t>
      </w:r>
      <w:r w:rsidR="006120BC">
        <w:rPr>
          <w:rFonts w:ascii="Times New Roman" w:hAnsi="Times New Roman" w:cs="Times New Roman"/>
          <w:color w:val="000000"/>
          <w:sz w:val="24"/>
          <w:szCs w:val="24"/>
        </w:rPr>
        <w:t>darbo tobulinimo, saugaus vaikų</w:t>
      </w:r>
      <w:r w:rsidR="007016B3" w:rsidRPr="00B10056">
        <w:rPr>
          <w:rFonts w:ascii="Times New Roman" w:hAnsi="Times New Roman" w:cs="Times New Roman"/>
          <w:color w:val="000000"/>
          <w:sz w:val="24"/>
          <w:szCs w:val="24"/>
        </w:rPr>
        <w:t xml:space="preserve"> ugdymo ir darbo sąlygų sudary</w:t>
      </w:r>
      <w:r>
        <w:rPr>
          <w:rFonts w:ascii="Times New Roman" w:hAnsi="Times New Roman" w:cs="Times New Roman"/>
          <w:color w:val="000000"/>
          <w:sz w:val="24"/>
          <w:szCs w:val="24"/>
        </w:rPr>
        <w:t>mo, talkina formuojant Lopšelio-darželio</w:t>
      </w:r>
      <w:r w:rsidR="00B873AB" w:rsidRPr="00B10056">
        <w:rPr>
          <w:rFonts w:ascii="Times New Roman" w:hAnsi="Times New Roman" w:cs="Times New Roman"/>
          <w:color w:val="000000"/>
          <w:sz w:val="24"/>
          <w:szCs w:val="24"/>
        </w:rPr>
        <w:t xml:space="preserve"> </w:t>
      </w:r>
      <w:r w:rsidR="007016B3" w:rsidRPr="00B10056">
        <w:rPr>
          <w:rFonts w:ascii="Times New Roman" w:hAnsi="Times New Roman" w:cs="Times New Roman"/>
          <w:color w:val="000000"/>
          <w:sz w:val="24"/>
          <w:szCs w:val="24"/>
        </w:rPr>
        <w:t xml:space="preserve">materialinius, finansinius ir intelektinius išteklius; </w:t>
      </w:r>
    </w:p>
    <w:p w14:paraId="7E12F331" w14:textId="77777777" w:rsidR="00443B47" w:rsidRDefault="00443B47" w:rsidP="00443B47">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.8. </w:t>
      </w:r>
      <w:r>
        <w:rPr>
          <w:rFonts w:ascii="Times New Roman" w:hAnsi="Times New Roman" w:cs="Times New Roman"/>
          <w:color w:val="000000"/>
          <w:sz w:val="24"/>
          <w:szCs w:val="24"/>
        </w:rPr>
        <w:t>svarsto Lopšelio-darželio</w:t>
      </w:r>
      <w:r w:rsidR="007016B3" w:rsidRPr="00B10056">
        <w:rPr>
          <w:rFonts w:ascii="Times New Roman" w:hAnsi="Times New Roman" w:cs="Times New Roman"/>
          <w:color w:val="000000"/>
          <w:sz w:val="24"/>
          <w:szCs w:val="24"/>
        </w:rPr>
        <w:t xml:space="preserve"> direktoriaus teikiamus klausimus;</w:t>
      </w:r>
    </w:p>
    <w:p w14:paraId="380895F0" w14:textId="50A2F093" w:rsidR="00D8134E" w:rsidRDefault="00443B47"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.9. </w:t>
      </w:r>
      <w:r w:rsidR="007016B3" w:rsidRPr="00B10056">
        <w:rPr>
          <w:rFonts w:ascii="Times New Roman" w:hAnsi="Times New Roman" w:cs="Times New Roman"/>
          <w:color w:val="000000"/>
          <w:sz w:val="24"/>
          <w:szCs w:val="24"/>
          <w:shd w:val="clear" w:color="auto" w:fill="FFFFFF"/>
        </w:rPr>
        <w:t>kie</w:t>
      </w:r>
      <w:r>
        <w:rPr>
          <w:rFonts w:ascii="Times New Roman" w:hAnsi="Times New Roman" w:cs="Times New Roman"/>
          <w:color w:val="000000"/>
          <w:sz w:val="24"/>
          <w:szCs w:val="24"/>
          <w:shd w:val="clear" w:color="auto" w:fill="FFFFFF"/>
        </w:rPr>
        <w:t>kvienais metais vertina Lopšelio-darželio</w:t>
      </w:r>
      <w:r w:rsidR="007016B3" w:rsidRPr="00B10056">
        <w:rPr>
          <w:rFonts w:ascii="Times New Roman" w:hAnsi="Times New Roman" w:cs="Times New Roman"/>
          <w:color w:val="000000"/>
          <w:sz w:val="24"/>
          <w:szCs w:val="24"/>
          <w:shd w:val="clear" w:color="auto" w:fill="FFFFFF"/>
        </w:rPr>
        <w:t xml:space="preserve"> direktoriaus metų veiklos ataskaitą ir teikia savo sprendimą dėl direktoriaus metų veiklos įvertinimo </w:t>
      </w:r>
      <w:r w:rsidR="00D557E7">
        <w:rPr>
          <w:rFonts w:ascii="Times New Roman" w:hAnsi="Times New Roman" w:cs="Times New Roman"/>
          <w:color w:val="000000"/>
          <w:sz w:val="24"/>
          <w:szCs w:val="24"/>
          <w:shd w:val="clear" w:color="auto" w:fill="FFFFFF"/>
        </w:rPr>
        <w:t>S</w:t>
      </w:r>
      <w:r w:rsidR="007016B3" w:rsidRPr="00B10056">
        <w:rPr>
          <w:rFonts w:ascii="Times New Roman" w:hAnsi="Times New Roman" w:cs="Times New Roman"/>
          <w:color w:val="000000"/>
          <w:sz w:val="24"/>
          <w:szCs w:val="24"/>
          <w:shd w:val="clear" w:color="auto" w:fill="FFFFFF"/>
        </w:rPr>
        <w:t>avivaldybės merui;</w:t>
      </w:r>
    </w:p>
    <w:p w14:paraId="3C6CEAD5" w14:textId="77777777" w:rsid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.10.</w:t>
      </w:r>
      <w:r w:rsidR="00A24983">
        <w:rPr>
          <w:rFonts w:ascii="Times New Roman" w:hAnsi="Times New Roman" w:cs="Times New Roman"/>
          <w:sz w:val="24"/>
          <w:szCs w:val="24"/>
        </w:rPr>
        <w:t xml:space="preserve"> </w:t>
      </w:r>
      <w:r>
        <w:rPr>
          <w:rFonts w:ascii="Times New Roman" w:hAnsi="Times New Roman" w:cs="Times New Roman"/>
          <w:sz w:val="24"/>
          <w:szCs w:val="24"/>
        </w:rPr>
        <w:t>siūlo Lopšelio-darželio</w:t>
      </w:r>
      <w:r w:rsidR="00863C66" w:rsidRPr="00B10056">
        <w:rPr>
          <w:rFonts w:ascii="Times New Roman" w:hAnsi="Times New Roman" w:cs="Times New Roman"/>
          <w:sz w:val="24"/>
          <w:szCs w:val="24"/>
        </w:rPr>
        <w:t xml:space="preserve"> </w:t>
      </w:r>
      <w:r w:rsidR="007016B3" w:rsidRPr="00B10056">
        <w:rPr>
          <w:rFonts w:ascii="Times New Roman" w:hAnsi="Times New Roman" w:cs="Times New Roman"/>
          <w:sz w:val="24"/>
          <w:szCs w:val="24"/>
        </w:rPr>
        <w:t>veiklos įsivertinimo sritis, atlikimo metodiką, analizuoja įsivertinimo rezultatus ir priima sprendimus dėl veikos tobulinimo;</w:t>
      </w:r>
    </w:p>
    <w:p w14:paraId="3979D4A1" w14:textId="77777777" w:rsid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8</w:t>
      </w:r>
      <w:r>
        <w:rPr>
          <w:rFonts w:ascii="Times New Roman" w:hAnsi="Times New Roman" w:cs="Times New Roman"/>
          <w:sz w:val="24"/>
          <w:szCs w:val="24"/>
        </w:rPr>
        <w:t xml:space="preserve">.11. </w:t>
      </w:r>
      <w:r w:rsidR="007016B3" w:rsidRPr="00B10056">
        <w:rPr>
          <w:rFonts w:ascii="Times New Roman" w:hAnsi="Times New Roman" w:cs="Times New Roman"/>
          <w:sz w:val="24"/>
          <w:szCs w:val="24"/>
        </w:rPr>
        <w:t>vykdo kitus teisės aktais nustatytus įgaliojimus, funkcijas.</w:t>
      </w:r>
    </w:p>
    <w:p w14:paraId="11DF09DF" w14:textId="77777777" w:rsid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4</w:t>
      </w:r>
      <w:r w:rsidR="005C0CFB">
        <w:rPr>
          <w:rFonts w:ascii="Times New Roman" w:hAnsi="Times New Roman" w:cs="Times New Roman"/>
          <w:sz w:val="24"/>
          <w:szCs w:val="24"/>
        </w:rPr>
        <w:t>9</w:t>
      </w:r>
      <w:r>
        <w:rPr>
          <w:rFonts w:ascii="Times New Roman" w:hAnsi="Times New Roman" w:cs="Times New Roman"/>
          <w:sz w:val="24"/>
          <w:szCs w:val="24"/>
        </w:rPr>
        <w:t xml:space="preserve">. </w:t>
      </w:r>
      <w:r w:rsidR="007016B3" w:rsidRPr="00B10056">
        <w:rPr>
          <w:rFonts w:ascii="Times New Roman" w:hAnsi="Times New Roman" w:cs="Times New Roman"/>
          <w:sz w:val="24"/>
          <w:szCs w:val="24"/>
        </w:rPr>
        <w:t>Vaikų ugdymo organizavimo, elgesio, lankomumo, saugumo užtikrinimo ir kitais vaikų tėvam</w:t>
      </w:r>
      <w:r>
        <w:rPr>
          <w:rFonts w:ascii="Times New Roman" w:hAnsi="Times New Roman" w:cs="Times New Roman"/>
          <w:sz w:val="24"/>
          <w:szCs w:val="24"/>
        </w:rPr>
        <w:t>s aktualiais klausimais Lopšelio-darželio</w:t>
      </w:r>
      <w:r w:rsidR="007016B3" w:rsidRPr="00B10056">
        <w:rPr>
          <w:rFonts w:ascii="Times New Roman" w:hAnsi="Times New Roman" w:cs="Times New Roman"/>
          <w:sz w:val="24"/>
          <w:szCs w:val="24"/>
        </w:rPr>
        <w:t xml:space="preserve"> direktorius gali organizuoti tėvų ir (ar) pedagogų pasitarimus.</w:t>
      </w:r>
    </w:p>
    <w:p w14:paraId="348A5A46" w14:textId="77777777" w:rsidR="00D8134E" w:rsidRDefault="005C0CFB"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lastRenderedPageBreak/>
        <w:t>50</w:t>
      </w:r>
      <w:r w:rsidR="00D8134E">
        <w:rPr>
          <w:rFonts w:ascii="Times New Roman" w:hAnsi="Times New Roman" w:cs="Times New Roman"/>
          <w:sz w:val="24"/>
          <w:szCs w:val="24"/>
        </w:rPr>
        <w:t>. Lopšelyje-darželyje</w:t>
      </w:r>
      <w:r w:rsidR="007016B3" w:rsidRPr="00B10056">
        <w:rPr>
          <w:rFonts w:ascii="Times New Roman" w:hAnsi="Times New Roman" w:cs="Times New Roman"/>
          <w:sz w:val="24"/>
          <w:szCs w:val="24"/>
          <w:lang w:eastAsia="lt-LT"/>
        </w:rPr>
        <w:t xml:space="preserve"> gali steigtis ir kitos savivaldos institucijos, bendruomenės nariai gali burtis į įvairių interesų grupių (pedagogų, tėvų) asociacijas, organizacijas, sąjungas, vykdančias jų veiklos nuostatuose (įstatuose) nu</w:t>
      </w:r>
      <w:r w:rsidR="00CA3259" w:rsidRPr="00B10056">
        <w:rPr>
          <w:rFonts w:ascii="Times New Roman" w:hAnsi="Times New Roman" w:cs="Times New Roman"/>
          <w:sz w:val="24"/>
          <w:szCs w:val="24"/>
          <w:lang w:eastAsia="lt-LT"/>
        </w:rPr>
        <w:t xml:space="preserve">matytus uždavinius ir funkcijas. </w:t>
      </w:r>
    </w:p>
    <w:p w14:paraId="3AB5F3FD" w14:textId="77777777" w:rsidR="00D8134E" w:rsidRPr="00D8134E" w:rsidRDefault="005C0CFB"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lang w:eastAsia="lt-LT"/>
        </w:rPr>
      </w:pPr>
      <w:r>
        <w:rPr>
          <w:rFonts w:ascii="Times New Roman" w:hAnsi="Times New Roman" w:cs="Times New Roman"/>
          <w:sz w:val="24"/>
          <w:szCs w:val="24"/>
        </w:rPr>
        <w:t>51</w:t>
      </w:r>
      <w:r w:rsidR="00D8134E">
        <w:rPr>
          <w:rFonts w:ascii="Times New Roman" w:hAnsi="Times New Roman" w:cs="Times New Roman"/>
          <w:sz w:val="24"/>
          <w:szCs w:val="24"/>
        </w:rPr>
        <w:t xml:space="preserve">. </w:t>
      </w:r>
      <w:r w:rsidR="007016B3" w:rsidRPr="00B10056">
        <w:rPr>
          <w:rFonts w:ascii="Times New Roman" w:hAnsi="Times New Roman" w:cs="Times New Roman"/>
          <w:color w:val="000000"/>
          <w:sz w:val="24"/>
          <w:szCs w:val="24"/>
          <w:lang w:eastAsia="lt-LT"/>
        </w:rPr>
        <w:t>Darbo tarybos</w:t>
      </w:r>
      <w:r w:rsidR="00D8134E">
        <w:rPr>
          <w:rFonts w:ascii="Times New Roman" w:hAnsi="Times New Roman" w:cs="Times New Roman"/>
          <w:sz w:val="24"/>
          <w:szCs w:val="24"/>
          <w:lang w:eastAsia="lt-LT"/>
        </w:rPr>
        <w:t>, Profesinės sąjungos veikla Lopšelyje-d</w:t>
      </w:r>
      <w:r w:rsidR="007016B3" w:rsidRPr="00B10056">
        <w:rPr>
          <w:rFonts w:ascii="Times New Roman" w:hAnsi="Times New Roman" w:cs="Times New Roman"/>
          <w:sz w:val="24"/>
          <w:szCs w:val="24"/>
          <w:lang w:eastAsia="lt-LT"/>
        </w:rPr>
        <w:t>arželyje reglamentuojam</w:t>
      </w:r>
      <w:r w:rsidR="00167D99" w:rsidRPr="00B10056">
        <w:rPr>
          <w:rFonts w:ascii="Times New Roman" w:hAnsi="Times New Roman" w:cs="Times New Roman"/>
          <w:sz w:val="24"/>
          <w:szCs w:val="24"/>
          <w:lang w:eastAsia="lt-LT"/>
        </w:rPr>
        <w:t xml:space="preserve">a teisės aktų </w:t>
      </w:r>
      <w:r w:rsidR="00167D99" w:rsidRPr="00D8134E">
        <w:rPr>
          <w:rFonts w:ascii="Times New Roman" w:hAnsi="Times New Roman" w:cs="Times New Roman"/>
          <w:sz w:val="24"/>
          <w:szCs w:val="24"/>
          <w:lang w:eastAsia="lt-LT"/>
        </w:rPr>
        <w:t>nustatyta tvarka.</w:t>
      </w:r>
    </w:p>
    <w:p w14:paraId="715E1277" w14:textId="15F4070E" w:rsidR="00D8134E" w:rsidRPr="00D8134E" w:rsidRDefault="005C0CFB"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lang w:eastAsia="lt-LT"/>
        </w:rPr>
        <w:t>52</w:t>
      </w:r>
      <w:r w:rsidR="00D8134E" w:rsidRPr="00D8134E">
        <w:rPr>
          <w:rFonts w:ascii="Times New Roman" w:hAnsi="Times New Roman" w:cs="Times New Roman"/>
          <w:sz w:val="24"/>
          <w:szCs w:val="24"/>
          <w:lang w:eastAsia="lt-LT"/>
        </w:rPr>
        <w:t xml:space="preserve">. </w:t>
      </w:r>
      <w:r w:rsidR="00D8134E">
        <w:rPr>
          <w:rFonts w:ascii="Times New Roman" w:hAnsi="Times New Roman" w:cs="Times New Roman"/>
          <w:sz w:val="24"/>
          <w:szCs w:val="24"/>
        </w:rPr>
        <w:t>Lopšelio-darželio</w:t>
      </w:r>
      <w:r w:rsidR="00604740" w:rsidRPr="00D8134E">
        <w:rPr>
          <w:rFonts w:ascii="Times New Roman" w:hAnsi="Times New Roman" w:cs="Times New Roman"/>
          <w:sz w:val="24"/>
          <w:szCs w:val="24"/>
        </w:rPr>
        <w:t xml:space="preserve"> mokytojų taryba – mokyklos savivaldos institucija, susidedanti iš rinkimais išrinktų mokytojų, atstovaujanti mokytojų interesams ir sprendžianti mokytojams aktualias problemas.</w:t>
      </w:r>
    </w:p>
    <w:p w14:paraId="40F74C1A" w14:textId="77777777" w:rsidR="00D8134E" w:rsidRPr="00D8134E" w:rsidRDefault="005C0CFB"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53</w:t>
      </w:r>
      <w:r w:rsidR="00D8134E"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Mokytojų taryba sudaroma dvejų metų kadencijai iš 5 asmenų. Mokytojai renkami atviru balsavimo būdu. Kandidatus į Mokytojų tarybą siūlo mokytojai arba kandidatai pasisiūlo patys. Į Mokytojų tarybą išrenkami daugiausia balsų surinkę kandidatai.</w:t>
      </w:r>
    </w:p>
    <w:p w14:paraId="6A2F586F" w14:textId="77777777" w:rsidR="00D8134E" w:rsidRP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4</w:t>
      </w:r>
      <w:r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 xml:space="preserve">Mokytojų tarybos narys gali būti renkamas ne daugiau </w:t>
      </w:r>
      <w:r w:rsidRPr="00D8134E">
        <w:rPr>
          <w:rFonts w:ascii="Times New Roman" w:hAnsi="Times New Roman" w:cs="Times New Roman"/>
          <w:sz w:val="24"/>
          <w:szCs w:val="24"/>
        </w:rPr>
        <w:t>kaip dviem kadencijoms iš eilės.</w:t>
      </w:r>
    </w:p>
    <w:p w14:paraId="3560961B" w14:textId="77777777" w:rsidR="00D8134E" w:rsidRP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5</w:t>
      </w:r>
      <w:r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Mokytojų tarybai vadovauja pirmininkas, išrinktas (pasirinkto balsavimo būdu) Mokytojų tarybos posėdyje 2 metų laikotarpiui.</w:t>
      </w:r>
    </w:p>
    <w:p w14:paraId="556B6658" w14:textId="77777777" w:rsidR="00D8134E" w:rsidRP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6</w:t>
      </w:r>
      <w:r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Naujas Mokytojų tarybos narys išrenkamas nutrūkus Mokytojų tarybos nario įgaliojimams pirma laiko:</w:t>
      </w:r>
    </w:p>
    <w:p w14:paraId="14422453" w14:textId="77777777" w:rsidR="00D8134E" w:rsidRP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6</w:t>
      </w:r>
      <w:r w:rsidRPr="00D8134E">
        <w:rPr>
          <w:rFonts w:ascii="Times New Roman" w:hAnsi="Times New Roman" w:cs="Times New Roman"/>
          <w:sz w:val="24"/>
          <w:szCs w:val="24"/>
        </w:rPr>
        <w:t xml:space="preserve">.1. </w:t>
      </w:r>
      <w:r w:rsidR="00604740" w:rsidRPr="00D8134E">
        <w:rPr>
          <w:rFonts w:ascii="Times New Roman" w:hAnsi="Times New Roman" w:cs="Times New Roman"/>
          <w:sz w:val="24"/>
          <w:szCs w:val="24"/>
        </w:rPr>
        <w:t>jeigu jis dėl svarbių priežasčių (darbuotojui nutraukus darbo sutartį, pareiškus norą atsistatydinti, dėl ligos ir kt.) negali eiti savo pareigų;</w:t>
      </w:r>
    </w:p>
    <w:p w14:paraId="48783C46" w14:textId="77777777" w:rsidR="00D8134E" w:rsidRPr="00D8134E" w:rsidRDefault="00D8134E" w:rsidP="00D8134E">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6</w:t>
      </w:r>
      <w:r w:rsidRPr="00D8134E">
        <w:rPr>
          <w:rFonts w:ascii="Times New Roman" w:hAnsi="Times New Roman" w:cs="Times New Roman"/>
          <w:sz w:val="24"/>
          <w:szCs w:val="24"/>
        </w:rPr>
        <w:t xml:space="preserve">.2. </w:t>
      </w:r>
      <w:r w:rsidR="00604740" w:rsidRPr="00D8134E">
        <w:rPr>
          <w:rFonts w:ascii="Times New Roman" w:hAnsi="Times New Roman" w:cs="Times New Roman"/>
          <w:sz w:val="24"/>
          <w:szCs w:val="24"/>
        </w:rPr>
        <w:t>jeigu be pateisinamos priežasties nedalyvauja trijuose iš eilės Mokytojų tarybos posėdžiuose.</w:t>
      </w:r>
    </w:p>
    <w:p w14:paraId="47AD2524" w14:textId="77777777" w:rsidR="00D8134E" w:rsidRPr="00D8134E" w:rsidRDefault="00D8134E" w:rsidP="005869E9">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7</w:t>
      </w:r>
      <w:r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5876BC81" w14:textId="77777777" w:rsidR="00D8134E" w:rsidRPr="00D8134E" w:rsidRDefault="00D8134E" w:rsidP="005869E9">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8</w:t>
      </w:r>
      <w:r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Mokytojų tarybos sekretorių renka Mokytojų tarybos nariai 2 metų laikotarpiui. Sekretorius turi balsavimo teisę. Protokolai saugomi teisės aktų nustatyta tvarka.</w:t>
      </w:r>
    </w:p>
    <w:p w14:paraId="5E2A8651" w14:textId="410A9B6C" w:rsidR="00D8134E" w:rsidRPr="00D8134E" w:rsidRDefault="00D8134E" w:rsidP="005869E9">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sidRPr="00D8134E">
        <w:rPr>
          <w:rFonts w:ascii="Times New Roman" w:hAnsi="Times New Roman" w:cs="Times New Roman"/>
          <w:sz w:val="24"/>
          <w:szCs w:val="24"/>
        </w:rPr>
        <w:t>5</w:t>
      </w:r>
      <w:r w:rsidR="005C0CFB">
        <w:rPr>
          <w:rFonts w:ascii="Times New Roman" w:hAnsi="Times New Roman" w:cs="Times New Roman"/>
          <w:sz w:val="24"/>
          <w:szCs w:val="24"/>
        </w:rPr>
        <w:t>9</w:t>
      </w:r>
      <w:r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 xml:space="preserve">Į Mokytojų tarybos posėdžius gali būti kviečiami Lopšelio-darželio direktorius, Lopšelio darželio direktoriaus pavaduotojas ugdymui, kitų Lopšelio-darželio savivaldos institucijų atstovai, </w:t>
      </w:r>
      <w:r w:rsidR="00D557E7">
        <w:rPr>
          <w:rFonts w:ascii="Times New Roman" w:hAnsi="Times New Roman" w:cs="Times New Roman"/>
          <w:sz w:val="24"/>
          <w:szCs w:val="24"/>
        </w:rPr>
        <w:t>S</w:t>
      </w:r>
      <w:r w:rsidR="00604740" w:rsidRPr="00D8134E">
        <w:rPr>
          <w:rFonts w:ascii="Times New Roman" w:hAnsi="Times New Roman" w:cs="Times New Roman"/>
          <w:sz w:val="24"/>
          <w:szCs w:val="24"/>
        </w:rPr>
        <w:t xml:space="preserve">avivaldybės administracijos, </w:t>
      </w:r>
      <w:r w:rsidR="00D557E7">
        <w:rPr>
          <w:rFonts w:ascii="Times New Roman" w:hAnsi="Times New Roman" w:cs="Times New Roman"/>
          <w:sz w:val="24"/>
          <w:szCs w:val="24"/>
        </w:rPr>
        <w:t>Savivaldybės t</w:t>
      </w:r>
      <w:r w:rsidR="00604740" w:rsidRPr="00D8134E">
        <w:rPr>
          <w:rFonts w:ascii="Times New Roman" w:hAnsi="Times New Roman" w:cs="Times New Roman"/>
          <w:sz w:val="24"/>
          <w:szCs w:val="24"/>
        </w:rPr>
        <w:t>arybos atstovai, Lopšelio-darželio bendruomenės nariai, kiti tiesiogiai su ugdymo procesu susiję asmenys.</w:t>
      </w:r>
    </w:p>
    <w:p w14:paraId="206FA905" w14:textId="77777777" w:rsidR="00CC582C" w:rsidRPr="005869E9" w:rsidRDefault="005C0CFB" w:rsidP="005869E9">
      <w:pPr>
        <w:pStyle w:val="Sraopastraipa"/>
        <w:tabs>
          <w:tab w:val="left" w:pos="142"/>
          <w:tab w:val="left" w:pos="1134"/>
          <w:tab w:val="left" w:pos="1276"/>
          <w:tab w:val="left" w:pos="1418"/>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60</w:t>
      </w:r>
      <w:r w:rsidR="00D8134E" w:rsidRPr="00D8134E">
        <w:rPr>
          <w:rFonts w:ascii="Times New Roman" w:hAnsi="Times New Roman" w:cs="Times New Roman"/>
          <w:sz w:val="24"/>
          <w:szCs w:val="24"/>
        </w:rPr>
        <w:t xml:space="preserve">. </w:t>
      </w:r>
      <w:r w:rsidR="00604740" w:rsidRPr="00D8134E">
        <w:rPr>
          <w:rFonts w:ascii="Times New Roman" w:hAnsi="Times New Roman" w:cs="Times New Roman"/>
          <w:sz w:val="24"/>
          <w:szCs w:val="24"/>
        </w:rPr>
        <w:t>Lopšelyje-darželyje veikia Tėvų taryba, kuri renkama iš trijų narių. Tėvų tarybą</w:t>
      </w:r>
      <w:r w:rsidR="00604740" w:rsidRPr="00D8134E">
        <w:rPr>
          <w:rFonts w:ascii="Times New Roman" w:hAnsi="Times New Roman" w:cs="Times New Roman"/>
          <w:strike/>
          <w:sz w:val="24"/>
          <w:szCs w:val="24"/>
        </w:rPr>
        <w:t xml:space="preserve"> </w:t>
      </w:r>
      <w:r w:rsidR="00604740" w:rsidRPr="00D8134E">
        <w:rPr>
          <w:rFonts w:ascii="Times New Roman" w:hAnsi="Times New Roman" w:cs="Times New Roman"/>
          <w:sz w:val="24"/>
          <w:szCs w:val="24"/>
        </w:rPr>
        <w:t>kiekvienų mokslo metų pradžioje atviru balsavimu renka ugdytinių tėvai (globėjai) balsų dauguma susirinkimuose. Tėvų taryba kartu su mokytojais planuoja veiklą, padeda spręsti iškilusias organizacines ir kitas problemas.</w:t>
      </w:r>
    </w:p>
    <w:p w14:paraId="76B3E540" w14:textId="77777777" w:rsidR="001F5785" w:rsidRPr="00B10056" w:rsidRDefault="001F5785" w:rsidP="00B10056">
      <w:pPr>
        <w:tabs>
          <w:tab w:val="left" w:pos="1134"/>
          <w:tab w:val="left" w:pos="1276"/>
          <w:tab w:val="left" w:pos="1418"/>
          <w:tab w:val="left" w:pos="1560"/>
          <w:tab w:val="left" w:pos="1701"/>
          <w:tab w:val="left" w:pos="1985"/>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VI SKYRIUS</w:t>
      </w:r>
    </w:p>
    <w:p w14:paraId="6E6ED08B" w14:textId="4EF9663C" w:rsidR="00B136C1" w:rsidRPr="00B10056" w:rsidRDefault="001F5785" w:rsidP="00B10056">
      <w:pPr>
        <w:tabs>
          <w:tab w:val="left" w:pos="1134"/>
          <w:tab w:val="left" w:pos="1276"/>
          <w:tab w:val="left" w:pos="1418"/>
          <w:tab w:val="left" w:pos="1560"/>
          <w:tab w:val="left" w:pos="1701"/>
          <w:tab w:val="left" w:pos="1985"/>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 xml:space="preserve">DARBUOTOJŲ PRIĖMIMAS Į DARBĄ, DARBO APMOKĖJIMO </w:t>
      </w:r>
    </w:p>
    <w:p w14:paraId="2C434DEC" w14:textId="77777777" w:rsidR="001C67A7" w:rsidRDefault="001F5785" w:rsidP="00B10056">
      <w:pPr>
        <w:tabs>
          <w:tab w:val="left" w:pos="1134"/>
          <w:tab w:val="left" w:pos="1276"/>
          <w:tab w:val="left" w:pos="1418"/>
          <w:tab w:val="left" w:pos="1560"/>
          <w:tab w:val="left" w:pos="1701"/>
          <w:tab w:val="left" w:pos="1985"/>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TVARKA IR ATESTACIJA</w:t>
      </w:r>
    </w:p>
    <w:p w14:paraId="2D112017" w14:textId="77777777" w:rsidR="005869E9" w:rsidRDefault="005869E9" w:rsidP="005869E9">
      <w:pPr>
        <w:pStyle w:val="Sraopastraipa"/>
        <w:tabs>
          <w:tab w:val="left" w:pos="0"/>
          <w:tab w:val="left" w:pos="1276"/>
          <w:tab w:val="left" w:pos="1560"/>
          <w:tab w:val="left" w:pos="1701"/>
          <w:tab w:val="left" w:pos="1985"/>
        </w:tabs>
        <w:spacing w:line="240" w:lineRule="auto"/>
        <w:ind w:left="1635"/>
        <w:jc w:val="both"/>
        <w:rPr>
          <w:rFonts w:ascii="Times New Roman" w:hAnsi="Times New Roman" w:cs="Times New Roman"/>
          <w:b/>
          <w:sz w:val="24"/>
          <w:szCs w:val="24"/>
        </w:rPr>
      </w:pPr>
    </w:p>
    <w:p w14:paraId="0508E588" w14:textId="77777777" w:rsidR="00D7541F" w:rsidRDefault="005C0CFB" w:rsidP="00D7541F">
      <w:pPr>
        <w:pStyle w:val="Sraopastraipa"/>
        <w:tabs>
          <w:tab w:val="left" w:pos="0"/>
          <w:tab w:val="left" w:pos="567"/>
          <w:tab w:val="left" w:pos="1276"/>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61</w:t>
      </w:r>
      <w:r w:rsidR="005869E9" w:rsidRPr="005869E9">
        <w:rPr>
          <w:rFonts w:ascii="Times New Roman" w:hAnsi="Times New Roman" w:cs="Times New Roman"/>
          <w:sz w:val="24"/>
          <w:szCs w:val="24"/>
        </w:rPr>
        <w:t>.</w:t>
      </w:r>
      <w:r w:rsidR="00D7541F">
        <w:rPr>
          <w:rFonts w:ascii="Times New Roman" w:hAnsi="Times New Roman" w:cs="Times New Roman"/>
          <w:sz w:val="24"/>
          <w:szCs w:val="24"/>
        </w:rPr>
        <w:t xml:space="preserve"> Darbuotojai į darbą Lopšelyje-darželyje</w:t>
      </w:r>
      <w:r w:rsidR="00820A34" w:rsidRPr="005869E9">
        <w:rPr>
          <w:rFonts w:ascii="Times New Roman" w:hAnsi="Times New Roman" w:cs="Times New Roman"/>
          <w:sz w:val="24"/>
          <w:szCs w:val="24"/>
        </w:rPr>
        <w:t xml:space="preserve"> priimami ir atleidžiami iš jo vadovaujantis Lietuvos Respublikos darbo kodeksu, Lietuvos Respublikos švietimo įstatymu, Lietuvos Respublikos Vyriausybės nutarimais ir kitais teisės aktais, reglamentuojančiais darbo santykius.</w:t>
      </w:r>
    </w:p>
    <w:p w14:paraId="415A3759" w14:textId="77777777" w:rsidR="00197B8B" w:rsidRDefault="005C0CFB" w:rsidP="00197B8B">
      <w:pPr>
        <w:pStyle w:val="Sraopastraipa"/>
        <w:tabs>
          <w:tab w:val="left" w:pos="0"/>
          <w:tab w:val="left" w:pos="567"/>
          <w:tab w:val="left" w:pos="1276"/>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62</w:t>
      </w:r>
      <w:r w:rsidR="00D7541F">
        <w:rPr>
          <w:rFonts w:ascii="Times New Roman" w:hAnsi="Times New Roman" w:cs="Times New Roman"/>
          <w:sz w:val="24"/>
          <w:szCs w:val="24"/>
        </w:rPr>
        <w:t>. Lopšelio-darželio</w:t>
      </w:r>
      <w:r w:rsidR="00BD3CE1" w:rsidRPr="00B10056">
        <w:rPr>
          <w:rFonts w:ascii="Times New Roman" w:hAnsi="Times New Roman" w:cs="Times New Roman"/>
          <w:sz w:val="24"/>
          <w:szCs w:val="24"/>
        </w:rPr>
        <w:t xml:space="preserve"> darbuotojams užmokestis už darbą mokamas vadovaujantis Lietuvos Respublikos darbo kodeksu, Lietuvos Respublikos biudžetinių įstaigų darbuotojų darbo apmokėjimo ir komisijų narių atlygio už darbą įstatymu, Lietuvos Respu</w:t>
      </w:r>
      <w:r w:rsidR="00AF309F" w:rsidRPr="00B10056">
        <w:rPr>
          <w:rFonts w:ascii="Times New Roman" w:hAnsi="Times New Roman" w:cs="Times New Roman"/>
          <w:sz w:val="24"/>
          <w:szCs w:val="24"/>
        </w:rPr>
        <w:t xml:space="preserve">blikos Vyriausybės nutarimais, </w:t>
      </w:r>
      <w:r w:rsidR="00114443">
        <w:rPr>
          <w:rFonts w:ascii="Times New Roman" w:hAnsi="Times New Roman" w:cs="Times New Roman"/>
          <w:sz w:val="24"/>
          <w:szCs w:val="24"/>
        </w:rPr>
        <w:t>š</w:t>
      </w:r>
      <w:r w:rsidR="00BD3CE1" w:rsidRPr="00B10056">
        <w:rPr>
          <w:rFonts w:ascii="Times New Roman" w:hAnsi="Times New Roman" w:cs="Times New Roman"/>
          <w:sz w:val="24"/>
          <w:szCs w:val="24"/>
        </w:rPr>
        <w:t>vietimo, mokslo ir sporto ministro įsa</w:t>
      </w:r>
      <w:r w:rsidR="00197B8B">
        <w:rPr>
          <w:rFonts w:ascii="Times New Roman" w:hAnsi="Times New Roman" w:cs="Times New Roman"/>
          <w:sz w:val="24"/>
          <w:szCs w:val="24"/>
        </w:rPr>
        <w:t>kymais ir kitais teisės aktais.</w:t>
      </w:r>
    </w:p>
    <w:p w14:paraId="3D0A19DD" w14:textId="50D3EA22" w:rsidR="00197B8B" w:rsidRDefault="005C0CFB" w:rsidP="00197B8B">
      <w:pPr>
        <w:pStyle w:val="Sraopastraipa"/>
        <w:tabs>
          <w:tab w:val="left" w:pos="0"/>
          <w:tab w:val="left" w:pos="567"/>
          <w:tab w:val="left" w:pos="1276"/>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63</w:t>
      </w:r>
      <w:r w:rsidR="00197B8B">
        <w:rPr>
          <w:rFonts w:ascii="Times New Roman" w:hAnsi="Times New Roman" w:cs="Times New Roman"/>
          <w:sz w:val="24"/>
          <w:szCs w:val="24"/>
        </w:rPr>
        <w:t>. Lo</w:t>
      </w:r>
      <w:r w:rsidR="00114443">
        <w:rPr>
          <w:rFonts w:ascii="Times New Roman" w:hAnsi="Times New Roman" w:cs="Times New Roman"/>
          <w:sz w:val="24"/>
          <w:szCs w:val="24"/>
        </w:rPr>
        <w:t>p</w:t>
      </w:r>
      <w:r w:rsidR="00197B8B">
        <w:rPr>
          <w:rFonts w:ascii="Times New Roman" w:hAnsi="Times New Roman" w:cs="Times New Roman"/>
          <w:sz w:val="24"/>
          <w:szCs w:val="24"/>
        </w:rPr>
        <w:t>šelio-darželio</w:t>
      </w:r>
      <w:r w:rsidR="005A47F6" w:rsidRPr="00B10056">
        <w:rPr>
          <w:rFonts w:ascii="Times New Roman" w:hAnsi="Times New Roman" w:cs="Times New Roman"/>
          <w:sz w:val="24"/>
          <w:szCs w:val="24"/>
        </w:rPr>
        <w:t xml:space="preserve"> direktoriaus pavaduotojo</w:t>
      </w:r>
      <w:r w:rsidR="00BD3CE1" w:rsidRPr="00B10056">
        <w:rPr>
          <w:rFonts w:ascii="Times New Roman" w:hAnsi="Times New Roman" w:cs="Times New Roman"/>
          <w:sz w:val="24"/>
          <w:szCs w:val="24"/>
        </w:rPr>
        <w:t xml:space="preserve"> ugdymui, mokytojų, kitų pedagoginių darbuotojų atestacija vykdoma ir jų kvalifikacija tobulinama Lietuvos Respublikos į</w:t>
      </w:r>
      <w:r w:rsidR="00AF309F" w:rsidRPr="00B10056">
        <w:rPr>
          <w:rFonts w:ascii="Times New Roman" w:hAnsi="Times New Roman" w:cs="Times New Roman"/>
          <w:sz w:val="24"/>
          <w:szCs w:val="24"/>
        </w:rPr>
        <w:t xml:space="preserve">statymų, Vyriausybės nutarimų, </w:t>
      </w:r>
      <w:r w:rsidR="00D557E7">
        <w:rPr>
          <w:rFonts w:ascii="Times New Roman" w:hAnsi="Times New Roman" w:cs="Times New Roman"/>
          <w:sz w:val="24"/>
          <w:szCs w:val="24"/>
        </w:rPr>
        <w:t>š</w:t>
      </w:r>
      <w:r w:rsidR="00BD3CE1" w:rsidRPr="00B10056">
        <w:rPr>
          <w:rFonts w:ascii="Times New Roman" w:hAnsi="Times New Roman" w:cs="Times New Roman"/>
          <w:sz w:val="24"/>
          <w:szCs w:val="24"/>
        </w:rPr>
        <w:t>vietimo, mokslo ir sp</w:t>
      </w:r>
      <w:r w:rsidR="00197B8B">
        <w:rPr>
          <w:rFonts w:ascii="Times New Roman" w:hAnsi="Times New Roman" w:cs="Times New Roman"/>
          <w:sz w:val="24"/>
          <w:szCs w:val="24"/>
        </w:rPr>
        <w:t>orto ministro nustatyta tvarka.</w:t>
      </w:r>
    </w:p>
    <w:p w14:paraId="478F0688" w14:textId="77777777" w:rsidR="009045DB" w:rsidRPr="00B10056" w:rsidRDefault="00197B8B" w:rsidP="00197B8B">
      <w:pPr>
        <w:pStyle w:val="Sraopastraipa"/>
        <w:tabs>
          <w:tab w:val="left" w:pos="0"/>
          <w:tab w:val="left" w:pos="567"/>
          <w:tab w:val="left" w:pos="1276"/>
          <w:tab w:val="left" w:pos="1985"/>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lastRenderedPageBreak/>
        <w:t>6</w:t>
      </w:r>
      <w:r w:rsidR="005C0CFB">
        <w:rPr>
          <w:rFonts w:ascii="Times New Roman" w:hAnsi="Times New Roman" w:cs="Times New Roman"/>
          <w:sz w:val="24"/>
          <w:szCs w:val="24"/>
        </w:rPr>
        <w:t>4</w:t>
      </w:r>
      <w:r>
        <w:rPr>
          <w:rFonts w:ascii="Times New Roman" w:hAnsi="Times New Roman" w:cs="Times New Roman"/>
          <w:sz w:val="24"/>
          <w:szCs w:val="24"/>
        </w:rPr>
        <w:t>. Lopšelio-darželio</w:t>
      </w:r>
      <w:r w:rsidR="009045DB" w:rsidRPr="00B10056">
        <w:rPr>
          <w:rFonts w:ascii="Times New Roman" w:hAnsi="Times New Roman" w:cs="Times New Roman"/>
          <w:sz w:val="24"/>
          <w:szCs w:val="24"/>
        </w:rPr>
        <w:t xml:space="preserve"> direktori</w:t>
      </w:r>
      <w:r w:rsidR="00B051B8" w:rsidRPr="00B10056">
        <w:rPr>
          <w:rFonts w:ascii="Times New Roman" w:hAnsi="Times New Roman" w:cs="Times New Roman"/>
          <w:sz w:val="24"/>
          <w:szCs w:val="24"/>
        </w:rPr>
        <w:t>a</w:t>
      </w:r>
      <w:r w:rsidR="009045DB" w:rsidRPr="00B10056">
        <w:rPr>
          <w:rFonts w:ascii="Times New Roman" w:hAnsi="Times New Roman" w:cs="Times New Roman"/>
          <w:sz w:val="24"/>
          <w:szCs w:val="24"/>
        </w:rPr>
        <w:t xml:space="preserve">us, </w:t>
      </w:r>
      <w:r w:rsidR="00A07391" w:rsidRPr="00B10056">
        <w:rPr>
          <w:rFonts w:ascii="Times New Roman" w:hAnsi="Times New Roman" w:cs="Times New Roman"/>
          <w:sz w:val="24"/>
          <w:szCs w:val="24"/>
        </w:rPr>
        <w:t>jo pavaduotojo ugdymui veiklos vertinimas ir kvalifikacijos tobulinimas vykdomas švietimo, mokslo ir sporto ministro nustatyta tvarka.</w:t>
      </w:r>
    </w:p>
    <w:p w14:paraId="54FA61AD" w14:textId="77777777" w:rsidR="009045DB" w:rsidRPr="00B10056" w:rsidRDefault="00354824" w:rsidP="00B10056">
      <w:pPr>
        <w:tabs>
          <w:tab w:val="left" w:pos="426"/>
          <w:tab w:val="left" w:pos="1276"/>
          <w:tab w:val="left" w:pos="1418"/>
          <w:tab w:val="left" w:pos="1560"/>
          <w:tab w:val="left" w:pos="1701"/>
          <w:tab w:val="left" w:pos="1985"/>
        </w:tabs>
        <w:spacing w:after="0" w:line="240" w:lineRule="auto"/>
        <w:jc w:val="center"/>
        <w:rPr>
          <w:rFonts w:ascii="Times New Roman" w:hAnsi="Times New Roman" w:cs="Times New Roman"/>
          <w:b/>
          <w:sz w:val="24"/>
          <w:szCs w:val="24"/>
        </w:rPr>
      </w:pPr>
      <w:r w:rsidRPr="00B10056">
        <w:rPr>
          <w:rFonts w:ascii="Times New Roman" w:hAnsi="Times New Roman" w:cs="Times New Roman"/>
          <w:b/>
          <w:sz w:val="24"/>
          <w:szCs w:val="24"/>
        </w:rPr>
        <w:t>VII SKYRIUS</w:t>
      </w:r>
    </w:p>
    <w:p w14:paraId="2482149F" w14:textId="6CC9E820" w:rsidR="00444EC7" w:rsidRPr="00197B8B" w:rsidRDefault="00197B8B" w:rsidP="00B10056">
      <w:pPr>
        <w:tabs>
          <w:tab w:val="left" w:pos="426"/>
          <w:tab w:val="left" w:pos="1276"/>
          <w:tab w:val="left" w:pos="1418"/>
          <w:tab w:val="left" w:pos="1560"/>
          <w:tab w:val="left" w:pos="1701"/>
          <w:tab w:val="left" w:pos="1985"/>
        </w:tabs>
        <w:spacing w:after="0" w:line="240" w:lineRule="auto"/>
        <w:jc w:val="center"/>
        <w:rPr>
          <w:rFonts w:ascii="Times New Roman" w:hAnsi="Times New Roman" w:cs="Times New Roman"/>
          <w:b/>
          <w:sz w:val="24"/>
          <w:szCs w:val="24"/>
        </w:rPr>
      </w:pPr>
      <w:r w:rsidRPr="00197B8B">
        <w:rPr>
          <w:rFonts w:ascii="Times New Roman" w:hAnsi="Times New Roman" w:cs="Times New Roman"/>
          <w:b/>
          <w:sz w:val="24"/>
          <w:szCs w:val="24"/>
        </w:rPr>
        <w:t>LOPŠELIO-DARŽELIO</w:t>
      </w:r>
      <w:r w:rsidR="00014EBD" w:rsidRPr="00197B8B">
        <w:rPr>
          <w:rFonts w:ascii="Times New Roman" w:hAnsi="Times New Roman" w:cs="Times New Roman"/>
          <w:b/>
          <w:sz w:val="24"/>
          <w:szCs w:val="24"/>
        </w:rPr>
        <w:t xml:space="preserve"> </w:t>
      </w:r>
      <w:r w:rsidR="001C67A7" w:rsidRPr="00197B8B">
        <w:rPr>
          <w:rFonts w:ascii="Times New Roman" w:hAnsi="Times New Roman" w:cs="Times New Roman"/>
          <w:b/>
          <w:sz w:val="24"/>
          <w:szCs w:val="24"/>
        </w:rPr>
        <w:t>TURTAS, LĖŠOS, JŲ NAUDOJIMO TVARKA, FINANSINĖS VEIKLOS KONTROLĖ IR VEIKLOS PRIEŽIŪRA</w:t>
      </w:r>
    </w:p>
    <w:p w14:paraId="2D5DEB62" w14:textId="77777777" w:rsidR="00197B8B" w:rsidRDefault="00197B8B" w:rsidP="00197B8B">
      <w:pPr>
        <w:pStyle w:val="Sraopastraipa"/>
        <w:tabs>
          <w:tab w:val="left" w:pos="993"/>
          <w:tab w:val="left" w:pos="1134"/>
          <w:tab w:val="left" w:pos="1276"/>
          <w:tab w:val="left" w:pos="1560"/>
        </w:tabs>
        <w:spacing w:line="240" w:lineRule="auto"/>
        <w:ind w:left="1494"/>
        <w:jc w:val="both"/>
        <w:rPr>
          <w:rFonts w:ascii="Times New Roman" w:hAnsi="Times New Roman" w:cs="Times New Roman"/>
          <w:b/>
          <w:sz w:val="24"/>
          <w:szCs w:val="24"/>
        </w:rPr>
      </w:pPr>
    </w:p>
    <w:p w14:paraId="071BDD5B" w14:textId="77777777" w:rsidR="00197B8B" w:rsidRDefault="00197B8B" w:rsidP="00197B8B">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sidRPr="00197B8B">
        <w:rPr>
          <w:rFonts w:ascii="Times New Roman" w:hAnsi="Times New Roman" w:cs="Times New Roman"/>
          <w:sz w:val="24"/>
          <w:szCs w:val="24"/>
        </w:rPr>
        <w:t>6</w:t>
      </w:r>
      <w:r w:rsidR="005C0CFB">
        <w:rPr>
          <w:rFonts w:ascii="Times New Roman" w:hAnsi="Times New Roman" w:cs="Times New Roman"/>
          <w:sz w:val="24"/>
          <w:szCs w:val="24"/>
        </w:rPr>
        <w:t>5</w:t>
      </w:r>
      <w:r w:rsidRPr="00197B8B">
        <w:rPr>
          <w:rFonts w:ascii="Times New Roman" w:hAnsi="Times New Roman" w:cs="Times New Roman"/>
          <w:sz w:val="24"/>
          <w:szCs w:val="24"/>
        </w:rPr>
        <w:t>.</w:t>
      </w:r>
      <w:r>
        <w:rPr>
          <w:rFonts w:ascii="Times New Roman" w:hAnsi="Times New Roman" w:cs="Times New Roman"/>
          <w:sz w:val="24"/>
          <w:szCs w:val="24"/>
        </w:rPr>
        <w:t xml:space="preserve"> </w:t>
      </w:r>
      <w:r w:rsidR="00114443">
        <w:rPr>
          <w:rFonts w:ascii="Times New Roman" w:hAnsi="Times New Roman" w:cs="Times New Roman"/>
          <w:sz w:val="24"/>
          <w:szCs w:val="24"/>
        </w:rPr>
        <w:t>V</w:t>
      </w:r>
      <w:r w:rsidR="00D75107" w:rsidRPr="00197B8B">
        <w:rPr>
          <w:rFonts w:ascii="Times New Roman" w:hAnsi="Times New Roman" w:cs="Times New Roman"/>
          <w:sz w:val="24"/>
          <w:szCs w:val="24"/>
        </w:rPr>
        <w:t>aldo patikėjimo teise perduotą savivaldybės turtą, naudoja i</w:t>
      </w:r>
      <w:r w:rsidR="00683FA5" w:rsidRPr="00197B8B">
        <w:rPr>
          <w:rFonts w:ascii="Times New Roman" w:hAnsi="Times New Roman" w:cs="Times New Roman"/>
          <w:sz w:val="24"/>
          <w:szCs w:val="24"/>
        </w:rPr>
        <w:t>r disponuoja juo Lietuvos Respublikos įstatymų,</w:t>
      </w:r>
      <w:r w:rsidR="00D75107" w:rsidRPr="00197B8B">
        <w:rPr>
          <w:rFonts w:ascii="Times New Roman" w:hAnsi="Times New Roman" w:cs="Times New Roman"/>
          <w:sz w:val="24"/>
          <w:szCs w:val="24"/>
        </w:rPr>
        <w:t xml:space="preserve"> </w:t>
      </w:r>
      <w:r w:rsidR="00D4218C">
        <w:rPr>
          <w:rFonts w:ascii="Times New Roman" w:hAnsi="Times New Roman" w:cs="Times New Roman"/>
          <w:sz w:val="24"/>
          <w:szCs w:val="24"/>
        </w:rPr>
        <w:t>S</w:t>
      </w:r>
      <w:r w:rsidR="00D75107" w:rsidRPr="00197B8B">
        <w:rPr>
          <w:rFonts w:ascii="Times New Roman" w:hAnsi="Times New Roman" w:cs="Times New Roman"/>
          <w:sz w:val="24"/>
          <w:szCs w:val="24"/>
        </w:rPr>
        <w:t xml:space="preserve">avivaldybės tarybos sprendimų </w:t>
      </w:r>
      <w:r w:rsidR="0092340E" w:rsidRPr="00197B8B">
        <w:rPr>
          <w:rFonts w:ascii="Times New Roman" w:hAnsi="Times New Roman" w:cs="Times New Roman"/>
          <w:sz w:val="24"/>
          <w:szCs w:val="24"/>
        </w:rPr>
        <w:t xml:space="preserve">ir kitų teisės aktų </w:t>
      </w:r>
      <w:r w:rsidR="00D75107" w:rsidRPr="00197B8B">
        <w:rPr>
          <w:rFonts w:ascii="Times New Roman" w:hAnsi="Times New Roman" w:cs="Times New Roman"/>
          <w:sz w:val="24"/>
          <w:szCs w:val="24"/>
        </w:rPr>
        <w:t>nustatyta tvarka.</w:t>
      </w:r>
    </w:p>
    <w:p w14:paraId="53079BDD" w14:textId="77777777" w:rsidR="00197B8B" w:rsidRDefault="00197B8B" w:rsidP="00197B8B">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5C0CFB">
        <w:rPr>
          <w:rFonts w:ascii="Times New Roman" w:hAnsi="Times New Roman" w:cs="Times New Roman"/>
          <w:sz w:val="24"/>
          <w:szCs w:val="24"/>
        </w:rPr>
        <w:t>6</w:t>
      </w:r>
      <w:r>
        <w:rPr>
          <w:rFonts w:ascii="Times New Roman" w:hAnsi="Times New Roman" w:cs="Times New Roman"/>
          <w:sz w:val="24"/>
          <w:szCs w:val="24"/>
        </w:rPr>
        <w:t xml:space="preserve">. </w:t>
      </w:r>
      <w:r w:rsidR="00114443">
        <w:rPr>
          <w:rFonts w:ascii="Times New Roman" w:hAnsi="Times New Roman" w:cs="Times New Roman"/>
          <w:sz w:val="24"/>
          <w:szCs w:val="24"/>
        </w:rPr>
        <w:t>Lopšelio-darželio</w:t>
      </w:r>
      <w:r>
        <w:rPr>
          <w:rFonts w:ascii="Times New Roman" w:hAnsi="Times New Roman" w:cs="Times New Roman"/>
          <w:sz w:val="24"/>
          <w:szCs w:val="24"/>
        </w:rPr>
        <w:t xml:space="preserve"> lėšos:</w:t>
      </w:r>
    </w:p>
    <w:p w14:paraId="65F342C7" w14:textId="77777777" w:rsidR="00197B8B" w:rsidRDefault="00197B8B" w:rsidP="00197B8B">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5C0CFB">
        <w:rPr>
          <w:rFonts w:ascii="Times New Roman" w:hAnsi="Times New Roman" w:cs="Times New Roman"/>
          <w:sz w:val="24"/>
          <w:szCs w:val="24"/>
        </w:rPr>
        <w:t>6</w:t>
      </w:r>
      <w:r>
        <w:rPr>
          <w:rFonts w:ascii="Times New Roman" w:hAnsi="Times New Roman" w:cs="Times New Roman"/>
          <w:sz w:val="24"/>
          <w:szCs w:val="24"/>
        </w:rPr>
        <w:t xml:space="preserve">.1. </w:t>
      </w:r>
      <w:r w:rsidR="007B3D05" w:rsidRPr="00B10056">
        <w:rPr>
          <w:rFonts w:ascii="Times New Roman" w:hAnsi="Times New Roman" w:cs="Times New Roman"/>
          <w:sz w:val="24"/>
          <w:szCs w:val="24"/>
        </w:rPr>
        <w:t>valstybės biudžeto specialiųjų tikslinių dotacijų savivaldybės biudžetui skirtos lėšos ir savivaldybės biudžeto lėšos, skiriamos pagal patvirtintas sąmatas;</w:t>
      </w:r>
    </w:p>
    <w:p w14:paraId="4055AFCC" w14:textId="18DB024C" w:rsidR="00197B8B" w:rsidRDefault="00197B8B" w:rsidP="00197B8B">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5C0CFB">
        <w:rPr>
          <w:rFonts w:ascii="Times New Roman" w:hAnsi="Times New Roman" w:cs="Times New Roman"/>
          <w:sz w:val="24"/>
          <w:szCs w:val="24"/>
        </w:rPr>
        <w:t>6</w:t>
      </w:r>
      <w:r>
        <w:rPr>
          <w:rFonts w:ascii="Times New Roman" w:hAnsi="Times New Roman" w:cs="Times New Roman"/>
          <w:sz w:val="24"/>
          <w:szCs w:val="24"/>
        </w:rPr>
        <w:t xml:space="preserve">.2. </w:t>
      </w:r>
      <w:r w:rsidR="00AA5A81" w:rsidRPr="00B10056">
        <w:rPr>
          <w:rFonts w:ascii="Times New Roman" w:hAnsi="Times New Roman" w:cs="Times New Roman"/>
          <w:sz w:val="24"/>
          <w:szCs w:val="24"/>
        </w:rPr>
        <w:t>pajamos už teikiam</w:t>
      </w:r>
      <w:r w:rsidR="00D557E7">
        <w:rPr>
          <w:rFonts w:ascii="Times New Roman" w:hAnsi="Times New Roman" w:cs="Times New Roman"/>
          <w:sz w:val="24"/>
          <w:szCs w:val="24"/>
        </w:rPr>
        <w:t>as</w:t>
      </w:r>
      <w:r w:rsidR="00AA5A81" w:rsidRPr="00B10056">
        <w:rPr>
          <w:rFonts w:ascii="Times New Roman" w:hAnsi="Times New Roman" w:cs="Times New Roman"/>
          <w:sz w:val="24"/>
          <w:szCs w:val="24"/>
        </w:rPr>
        <w:t xml:space="preserve"> paslaugas;</w:t>
      </w:r>
    </w:p>
    <w:p w14:paraId="32460757" w14:textId="77777777" w:rsidR="00197B8B" w:rsidRDefault="00197B8B" w:rsidP="00197B8B">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5C0CFB">
        <w:rPr>
          <w:rFonts w:ascii="Times New Roman" w:hAnsi="Times New Roman" w:cs="Times New Roman"/>
          <w:sz w:val="24"/>
          <w:szCs w:val="24"/>
        </w:rPr>
        <w:t>6</w:t>
      </w:r>
      <w:r>
        <w:rPr>
          <w:rFonts w:ascii="Times New Roman" w:hAnsi="Times New Roman" w:cs="Times New Roman"/>
          <w:sz w:val="24"/>
          <w:szCs w:val="24"/>
        </w:rPr>
        <w:t xml:space="preserve">.3. </w:t>
      </w:r>
      <w:r w:rsidR="00AA5A81" w:rsidRPr="00B10056">
        <w:rPr>
          <w:rFonts w:ascii="Times New Roman" w:hAnsi="Times New Roman" w:cs="Times New Roman"/>
          <w:sz w:val="24"/>
          <w:szCs w:val="24"/>
        </w:rPr>
        <w:t>fondų, organizacijų, kitų juridinių ir fizinių asmenų dovanotos ar kitaip teisėtais būdais perduotos lėšos, tikslinės pa</w:t>
      </w:r>
      <w:r>
        <w:rPr>
          <w:rFonts w:ascii="Times New Roman" w:hAnsi="Times New Roman" w:cs="Times New Roman"/>
          <w:sz w:val="24"/>
          <w:szCs w:val="24"/>
        </w:rPr>
        <w:t>skirties lėšos pagal pavedimus;</w:t>
      </w:r>
    </w:p>
    <w:p w14:paraId="43947377" w14:textId="77777777" w:rsidR="00197B8B" w:rsidRDefault="00197B8B" w:rsidP="00197B8B">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5C0CFB">
        <w:rPr>
          <w:rFonts w:ascii="Times New Roman" w:hAnsi="Times New Roman" w:cs="Times New Roman"/>
          <w:sz w:val="24"/>
          <w:szCs w:val="24"/>
        </w:rPr>
        <w:t>6</w:t>
      </w:r>
      <w:r>
        <w:rPr>
          <w:rFonts w:ascii="Times New Roman" w:hAnsi="Times New Roman" w:cs="Times New Roman"/>
          <w:sz w:val="24"/>
          <w:szCs w:val="24"/>
        </w:rPr>
        <w:t xml:space="preserve">.4. </w:t>
      </w:r>
      <w:r w:rsidR="0065050B" w:rsidRPr="00B10056">
        <w:rPr>
          <w:rFonts w:ascii="Times New Roman" w:hAnsi="Times New Roman" w:cs="Times New Roman"/>
          <w:sz w:val="24"/>
          <w:szCs w:val="24"/>
        </w:rPr>
        <w:t>kitos teisėtu būdu įgytos lėšos.</w:t>
      </w:r>
    </w:p>
    <w:p w14:paraId="311E746C" w14:textId="77777777" w:rsidR="00875A05" w:rsidRDefault="00197B8B" w:rsidP="00875A05">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5C0CFB">
        <w:rPr>
          <w:rFonts w:ascii="Times New Roman" w:hAnsi="Times New Roman" w:cs="Times New Roman"/>
          <w:sz w:val="24"/>
          <w:szCs w:val="24"/>
        </w:rPr>
        <w:t>7</w:t>
      </w:r>
      <w:r>
        <w:rPr>
          <w:rFonts w:ascii="Times New Roman" w:hAnsi="Times New Roman" w:cs="Times New Roman"/>
          <w:sz w:val="24"/>
          <w:szCs w:val="24"/>
        </w:rPr>
        <w:t>. Lopšelis-darželis</w:t>
      </w:r>
      <w:r w:rsidR="00287CBF" w:rsidRPr="00B10056">
        <w:rPr>
          <w:rFonts w:ascii="Times New Roman" w:hAnsi="Times New Roman" w:cs="Times New Roman"/>
          <w:sz w:val="24"/>
          <w:szCs w:val="24"/>
        </w:rPr>
        <w:t xml:space="preserve"> gali būti paramos gavėjas. </w:t>
      </w:r>
      <w:r w:rsidR="00547B04" w:rsidRPr="00B10056">
        <w:rPr>
          <w:rFonts w:ascii="Times New Roman" w:hAnsi="Times New Roman" w:cs="Times New Roman"/>
          <w:sz w:val="24"/>
          <w:szCs w:val="24"/>
        </w:rPr>
        <w:t xml:space="preserve">Lėšos naudojamos </w:t>
      </w:r>
      <w:r w:rsidR="00CB30F0" w:rsidRPr="00B10056">
        <w:rPr>
          <w:rFonts w:ascii="Times New Roman" w:hAnsi="Times New Roman" w:cs="Times New Roman"/>
          <w:sz w:val="24"/>
          <w:szCs w:val="24"/>
        </w:rPr>
        <w:t xml:space="preserve">Lietuvos Respublikos </w:t>
      </w:r>
      <w:r w:rsidR="00547B04" w:rsidRPr="00B10056">
        <w:rPr>
          <w:rFonts w:ascii="Times New Roman" w:hAnsi="Times New Roman" w:cs="Times New Roman"/>
          <w:sz w:val="24"/>
          <w:szCs w:val="24"/>
        </w:rPr>
        <w:t>teisės aktų nustatyta tvarka.</w:t>
      </w:r>
    </w:p>
    <w:p w14:paraId="7865250E" w14:textId="77777777" w:rsidR="00875A05" w:rsidRDefault="00875A05" w:rsidP="00875A05">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6</w:t>
      </w:r>
      <w:r w:rsidR="00972656">
        <w:rPr>
          <w:rFonts w:ascii="Times New Roman" w:hAnsi="Times New Roman" w:cs="Times New Roman"/>
          <w:sz w:val="24"/>
          <w:szCs w:val="24"/>
        </w:rPr>
        <w:t>8</w:t>
      </w:r>
      <w:r>
        <w:rPr>
          <w:rFonts w:ascii="Times New Roman" w:hAnsi="Times New Roman" w:cs="Times New Roman"/>
          <w:sz w:val="24"/>
          <w:szCs w:val="24"/>
        </w:rPr>
        <w:t>. Lopšelio-darželio</w:t>
      </w:r>
      <w:r w:rsidR="00287CBF" w:rsidRPr="00B10056">
        <w:rPr>
          <w:rFonts w:ascii="Times New Roman" w:hAnsi="Times New Roman" w:cs="Times New Roman"/>
          <w:sz w:val="24"/>
          <w:szCs w:val="24"/>
        </w:rPr>
        <w:t xml:space="preserve"> buhalterinę apskaitą organizuoja ir finansinę atskaitomybę tvarko ir finansines operacijas vykdo Skuodo rajono biudžetinių įstaigų buhalterinės apskaitos tvarkymo centras, vadovaudamasis Lietuvos Respublikos buhalterinės apskaitos įstatymu, Lietuvos Respublikos viešojo sektoriaus </w:t>
      </w:r>
      <w:r>
        <w:rPr>
          <w:rFonts w:ascii="Times New Roman" w:hAnsi="Times New Roman" w:cs="Times New Roman"/>
          <w:sz w:val="24"/>
          <w:szCs w:val="24"/>
        </w:rPr>
        <w:t>atskaitomybės įstatymu, Lopšelio-darželio</w:t>
      </w:r>
      <w:r w:rsidR="00287CBF" w:rsidRPr="00B10056">
        <w:rPr>
          <w:rFonts w:ascii="Times New Roman" w:hAnsi="Times New Roman" w:cs="Times New Roman"/>
          <w:sz w:val="24"/>
          <w:szCs w:val="24"/>
        </w:rPr>
        <w:t xml:space="preserve"> direktoriaus patvirtinta apskaitos politika, finansų kontrolės taisyklėmis.</w:t>
      </w:r>
    </w:p>
    <w:p w14:paraId="5B4B7169" w14:textId="77777777" w:rsidR="00875A05" w:rsidRDefault="00875A05" w:rsidP="00875A05">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color w:val="000000"/>
          <w:sz w:val="24"/>
          <w:szCs w:val="24"/>
        </w:rPr>
      </w:pPr>
      <w:r>
        <w:rPr>
          <w:rFonts w:ascii="Times New Roman" w:hAnsi="Times New Roman" w:cs="Times New Roman"/>
          <w:sz w:val="24"/>
          <w:szCs w:val="24"/>
        </w:rPr>
        <w:t>6</w:t>
      </w:r>
      <w:r w:rsidR="00972656">
        <w:rPr>
          <w:rFonts w:ascii="Times New Roman" w:hAnsi="Times New Roman" w:cs="Times New Roman"/>
          <w:sz w:val="24"/>
          <w:szCs w:val="24"/>
        </w:rPr>
        <w:t>9</w:t>
      </w:r>
      <w:r>
        <w:rPr>
          <w:rFonts w:ascii="Times New Roman" w:hAnsi="Times New Roman" w:cs="Times New Roman"/>
          <w:sz w:val="24"/>
          <w:szCs w:val="24"/>
        </w:rPr>
        <w:t>. Lopšelio-darželio</w:t>
      </w:r>
      <w:r w:rsidR="00287CBF" w:rsidRPr="00B10056">
        <w:rPr>
          <w:rFonts w:ascii="Times New Roman" w:hAnsi="Times New Roman" w:cs="Times New Roman"/>
          <w:sz w:val="24"/>
          <w:szCs w:val="24"/>
        </w:rPr>
        <w:t xml:space="preserve"> </w:t>
      </w:r>
      <w:r w:rsidR="00287CBF" w:rsidRPr="00B10056">
        <w:rPr>
          <w:rFonts w:ascii="Times New Roman" w:hAnsi="Times New Roman" w:cs="Times New Roman"/>
          <w:color w:val="000000"/>
          <w:sz w:val="24"/>
          <w:szCs w:val="24"/>
        </w:rPr>
        <w:t>finansinės veiklos kontrolę vykdo Lietuvos Respublikos valstybės kontrolės įgaliotos inst</w:t>
      </w:r>
      <w:r>
        <w:rPr>
          <w:rFonts w:ascii="Times New Roman" w:hAnsi="Times New Roman" w:cs="Times New Roman"/>
          <w:color w:val="000000"/>
          <w:sz w:val="24"/>
          <w:szCs w:val="24"/>
        </w:rPr>
        <w:t>itucijos ir savininkas. Lopšelio-darželio</w:t>
      </w:r>
      <w:r w:rsidR="00287CBF" w:rsidRPr="00B10056">
        <w:rPr>
          <w:rFonts w:ascii="Times New Roman" w:hAnsi="Times New Roman" w:cs="Times New Roman"/>
          <w:color w:val="000000"/>
          <w:sz w:val="24"/>
          <w:szCs w:val="24"/>
        </w:rPr>
        <w:t xml:space="preserve"> valstybinį auditą atlieka Lietuvos Respubli</w:t>
      </w:r>
      <w:r>
        <w:rPr>
          <w:rFonts w:ascii="Times New Roman" w:hAnsi="Times New Roman" w:cs="Times New Roman"/>
          <w:color w:val="000000"/>
          <w:sz w:val="24"/>
          <w:szCs w:val="24"/>
        </w:rPr>
        <w:t>kos valstybės kontrolė. Lopšelio-darželio</w:t>
      </w:r>
      <w:r w:rsidR="00287CBF" w:rsidRPr="00B10056">
        <w:rPr>
          <w:rFonts w:ascii="Times New Roman" w:hAnsi="Times New Roman" w:cs="Times New Roman"/>
          <w:color w:val="000000"/>
          <w:sz w:val="24"/>
          <w:szCs w:val="24"/>
        </w:rPr>
        <w:t xml:space="preserve"> </w:t>
      </w:r>
      <w:r w:rsidR="00287CBF" w:rsidRPr="00B10056">
        <w:rPr>
          <w:rFonts w:ascii="Times New Roman" w:hAnsi="Times New Roman" w:cs="Times New Roman"/>
          <w:sz w:val="24"/>
          <w:szCs w:val="24"/>
        </w:rPr>
        <w:t xml:space="preserve">išorės finansinį, atitikties ir veiklos </w:t>
      </w:r>
      <w:r w:rsidR="00AF309F" w:rsidRPr="00B10056">
        <w:rPr>
          <w:rFonts w:ascii="Times New Roman" w:hAnsi="Times New Roman" w:cs="Times New Roman"/>
          <w:color w:val="000000"/>
          <w:sz w:val="24"/>
          <w:szCs w:val="24"/>
        </w:rPr>
        <w:t>auditą atlieka Skuodo rajono</w:t>
      </w:r>
      <w:r w:rsidR="00287CBF" w:rsidRPr="00B10056">
        <w:rPr>
          <w:rFonts w:ascii="Times New Roman" w:hAnsi="Times New Roman" w:cs="Times New Roman"/>
          <w:color w:val="000000"/>
          <w:sz w:val="24"/>
          <w:szCs w:val="24"/>
        </w:rPr>
        <w:t xml:space="preserve"> savivaldybės kontr</w:t>
      </w:r>
      <w:r>
        <w:rPr>
          <w:rFonts w:ascii="Times New Roman" w:hAnsi="Times New Roman" w:cs="Times New Roman"/>
          <w:color w:val="000000"/>
          <w:sz w:val="24"/>
          <w:szCs w:val="24"/>
        </w:rPr>
        <w:t>olės ir audito tarnyba. Lopšelio-darželio</w:t>
      </w:r>
      <w:r w:rsidR="00287CBF" w:rsidRPr="00B10056">
        <w:rPr>
          <w:rFonts w:ascii="Times New Roman" w:hAnsi="Times New Roman" w:cs="Times New Roman"/>
          <w:color w:val="000000"/>
          <w:sz w:val="24"/>
          <w:szCs w:val="24"/>
        </w:rPr>
        <w:t xml:space="preserve"> vidaus auditas atliekamas vadovaujantis Lietuvos Respublikos vidaus kontrolės ir vidaus audito įstatymu ir kitais vidaus auditą reglamentuojančiais teisės aktais.</w:t>
      </w:r>
    </w:p>
    <w:p w14:paraId="784AB590" w14:textId="77777777" w:rsidR="00875A05" w:rsidRDefault="00972656" w:rsidP="00875A05">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color w:val="000000"/>
          <w:sz w:val="24"/>
          <w:szCs w:val="24"/>
        </w:rPr>
        <w:t>70</w:t>
      </w:r>
      <w:r w:rsidR="00875A05">
        <w:rPr>
          <w:rFonts w:ascii="Times New Roman" w:hAnsi="Times New Roman" w:cs="Times New Roman"/>
          <w:color w:val="000000"/>
          <w:sz w:val="24"/>
          <w:szCs w:val="24"/>
        </w:rPr>
        <w:t>. Lopšelio-darželio</w:t>
      </w:r>
      <w:r w:rsidR="00287CBF" w:rsidRPr="00875A05">
        <w:rPr>
          <w:rFonts w:ascii="Times New Roman" w:hAnsi="Times New Roman" w:cs="Times New Roman"/>
          <w:color w:val="000000"/>
          <w:sz w:val="24"/>
          <w:szCs w:val="24"/>
        </w:rPr>
        <w:t xml:space="preserve"> ve</w:t>
      </w:r>
      <w:r w:rsidR="00C00AC7" w:rsidRPr="00875A05">
        <w:rPr>
          <w:rFonts w:ascii="Times New Roman" w:hAnsi="Times New Roman" w:cs="Times New Roman"/>
          <w:color w:val="000000"/>
          <w:sz w:val="24"/>
          <w:szCs w:val="24"/>
        </w:rPr>
        <w:t xml:space="preserve">iklos priežiūrą atlieka </w:t>
      </w:r>
      <w:r w:rsidR="00287CBF" w:rsidRPr="00875A05">
        <w:rPr>
          <w:rFonts w:ascii="Times New Roman" w:hAnsi="Times New Roman" w:cs="Times New Roman"/>
          <w:color w:val="000000"/>
          <w:sz w:val="24"/>
          <w:szCs w:val="24"/>
        </w:rPr>
        <w:t>savivaldybės vykdomoji institucija Lietuvos Respublikos teisės aktų nustatyta tvarka, prireikus pasitelkdama išorinius vertintojus.</w:t>
      </w:r>
    </w:p>
    <w:p w14:paraId="65244F25" w14:textId="77777777" w:rsidR="00287CBF" w:rsidRPr="00B10056" w:rsidRDefault="00875A05" w:rsidP="00875A05">
      <w:pPr>
        <w:pStyle w:val="Sraopastraipa"/>
        <w:tabs>
          <w:tab w:val="left" w:pos="0"/>
          <w:tab w:val="left" w:pos="993"/>
          <w:tab w:val="left" w:pos="1134"/>
          <w:tab w:val="left" w:pos="1276"/>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w:t>
      </w:r>
      <w:r w:rsidR="00972656">
        <w:rPr>
          <w:rFonts w:ascii="Times New Roman" w:hAnsi="Times New Roman" w:cs="Times New Roman"/>
          <w:sz w:val="24"/>
          <w:szCs w:val="24"/>
        </w:rPr>
        <w:t>1</w:t>
      </w:r>
      <w:r>
        <w:rPr>
          <w:rFonts w:ascii="Times New Roman" w:hAnsi="Times New Roman" w:cs="Times New Roman"/>
          <w:sz w:val="24"/>
          <w:szCs w:val="24"/>
        </w:rPr>
        <w:t>. Lopšelio-darželio</w:t>
      </w:r>
      <w:r w:rsidR="00287CBF" w:rsidRPr="00B10056">
        <w:rPr>
          <w:rFonts w:ascii="Times New Roman" w:hAnsi="Times New Roman" w:cs="Times New Roman"/>
          <w:sz w:val="24"/>
          <w:szCs w:val="24"/>
        </w:rPr>
        <w:t xml:space="preserve"> veiklos kokybės išorinis vertinimas atliekamas </w:t>
      </w:r>
      <w:r w:rsidR="00114443">
        <w:rPr>
          <w:rFonts w:ascii="Times New Roman" w:hAnsi="Times New Roman" w:cs="Times New Roman"/>
          <w:sz w:val="24"/>
          <w:szCs w:val="24"/>
        </w:rPr>
        <w:t>Š</w:t>
      </w:r>
      <w:r w:rsidR="00287CBF" w:rsidRPr="00B10056">
        <w:rPr>
          <w:rFonts w:ascii="Times New Roman" w:hAnsi="Times New Roman" w:cs="Times New Roman"/>
          <w:sz w:val="24"/>
          <w:szCs w:val="24"/>
        </w:rPr>
        <w:t xml:space="preserve">vietimo </w:t>
      </w:r>
      <w:r w:rsidR="00AF309F" w:rsidRPr="00B10056">
        <w:rPr>
          <w:rFonts w:ascii="Times New Roman" w:hAnsi="Times New Roman" w:cs="Times New Roman"/>
          <w:sz w:val="24"/>
          <w:szCs w:val="24"/>
        </w:rPr>
        <w:t xml:space="preserve">įstatymo, </w:t>
      </w:r>
      <w:r w:rsidR="00114443">
        <w:rPr>
          <w:rFonts w:ascii="Times New Roman" w:hAnsi="Times New Roman" w:cs="Times New Roman"/>
          <w:sz w:val="24"/>
          <w:szCs w:val="24"/>
        </w:rPr>
        <w:t>š</w:t>
      </w:r>
      <w:r w:rsidR="00287CBF" w:rsidRPr="00B10056">
        <w:rPr>
          <w:rFonts w:ascii="Times New Roman" w:hAnsi="Times New Roman" w:cs="Times New Roman"/>
          <w:sz w:val="24"/>
          <w:szCs w:val="24"/>
        </w:rPr>
        <w:t xml:space="preserve">vietimo, mokslo ir sporto ministro įsakymų bei kitų teisės aktų nustatyta tvarka. </w:t>
      </w:r>
    </w:p>
    <w:p w14:paraId="569EBC8C" w14:textId="0C7FC743" w:rsidR="00B10056" w:rsidRPr="00F8523A" w:rsidRDefault="00166FD7" w:rsidP="00F8523A">
      <w:pPr>
        <w:spacing w:after="0" w:line="240" w:lineRule="auto"/>
        <w:jc w:val="center"/>
        <w:rPr>
          <w:rFonts w:ascii="Times New Roman" w:hAnsi="Times New Roman" w:cs="Times New Roman"/>
          <w:b/>
          <w:sz w:val="24"/>
          <w:szCs w:val="24"/>
        </w:rPr>
      </w:pPr>
      <w:r w:rsidRPr="00F8523A">
        <w:rPr>
          <w:rFonts w:ascii="Times New Roman" w:hAnsi="Times New Roman" w:cs="Times New Roman"/>
          <w:b/>
          <w:sz w:val="24"/>
          <w:szCs w:val="24"/>
        </w:rPr>
        <w:t>VIII SKYRIUS</w:t>
      </w:r>
    </w:p>
    <w:p w14:paraId="22B439BA" w14:textId="77777777" w:rsidR="00875A05" w:rsidRPr="00F8523A" w:rsidRDefault="00166FD7" w:rsidP="00F8523A">
      <w:pPr>
        <w:spacing w:after="0" w:line="240" w:lineRule="auto"/>
        <w:jc w:val="center"/>
        <w:rPr>
          <w:rFonts w:ascii="Times New Roman" w:hAnsi="Times New Roman" w:cs="Times New Roman"/>
          <w:b/>
          <w:sz w:val="24"/>
          <w:szCs w:val="24"/>
        </w:rPr>
      </w:pPr>
      <w:r w:rsidRPr="00F8523A">
        <w:rPr>
          <w:rFonts w:ascii="Times New Roman" w:hAnsi="Times New Roman" w:cs="Times New Roman"/>
          <w:b/>
          <w:sz w:val="24"/>
          <w:szCs w:val="24"/>
        </w:rPr>
        <w:t>BAIGIAMOSIOS NUOSTATOS</w:t>
      </w:r>
    </w:p>
    <w:p w14:paraId="77175980" w14:textId="77777777" w:rsidR="00875A05" w:rsidRPr="00F8523A" w:rsidRDefault="00875A05" w:rsidP="00F8523A">
      <w:pPr>
        <w:pStyle w:val="Sraopastraipa"/>
        <w:tabs>
          <w:tab w:val="left" w:pos="993"/>
          <w:tab w:val="left" w:pos="1134"/>
          <w:tab w:val="left" w:pos="1276"/>
          <w:tab w:val="left" w:pos="1418"/>
        </w:tabs>
        <w:spacing w:line="240" w:lineRule="auto"/>
        <w:ind w:left="1134" w:firstLine="2127"/>
        <w:rPr>
          <w:rFonts w:ascii="Times New Roman" w:hAnsi="Times New Roman" w:cs="Times New Roman"/>
          <w:sz w:val="24"/>
          <w:szCs w:val="24"/>
        </w:rPr>
      </w:pPr>
    </w:p>
    <w:p w14:paraId="55D187E6" w14:textId="77777777" w:rsidR="00875A05" w:rsidRDefault="00972656" w:rsidP="00875A05">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72</w:t>
      </w:r>
      <w:r w:rsidR="00875A05">
        <w:rPr>
          <w:rFonts w:ascii="Times New Roman" w:hAnsi="Times New Roman" w:cs="Times New Roman"/>
          <w:sz w:val="24"/>
          <w:szCs w:val="24"/>
        </w:rPr>
        <w:t>. Lopšelis-darželis</w:t>
      </w:r>
      <w:r w:rsidR="00956440" w:rsidRPr="00875A05">
        <w:rPr>
          <w:rFonts w:ascii="Times New Roman" w:hAnsi="Times New Roman" w:cs="Times New Roman"/>
          <w:sz w:val="24"/>
          <w:szCs w:val="24"/>
        </w:rPr>
        <w:t xml:space="preserve"> turi interneto svetainę </w:t>
      </w:r>
      <w:r w:rsidR="0062249B" w:rsidRPr="00875A05">
        <w:rPr>
          <w:rFonts w:ascii="Times New Roman" w:hAnsi="Times New Roman" w:cs="Times New Roman"/>
          <w:sz w:val="24"/>
          <w:szCs w:val="24"/>
        </w:rPr>
        <w:t>http://www.</w:t>
      </w:r>
      <w:r w:rsidR="00956440" w:rsidRPr="00875A05">
        <w:rPr>
          <w:rFonts w:ascii="Times New Roman" w:hAnsi="Times New Roman" w:cs="Times New Roman"/>
          <w:sz w:val="24"/>
          <w:szCs w:val="24"/>
        </w:rPr>
        <w:t>ylakiudarzelis.lt, atitinkančią teisės aktų nustatytus</w:t>
      </w:r>
      <w:r w:rsidR="00634DAB" w:rsidRPr="00875A05">
        <w:rPr>
          <w:rFonts w:ascii="Times New Roman" w:hAnsi="Times New Roman" w:cs="Times New Roman"/>
          <w:sz w:val="24"/>
          <w:szCs w:val="24"/>
        </w:rPr>
        <w:t xml:space="preserve"> </w:t>
      </w:r>
      <w:r w:rsidR="00956440" w:rsidRPr="00875A05">
        <w:rPr>
          <w:rFonts w:ascii="Times New Roman" w:hAnsi="Times New Roman" w:cs="Times New Roman"/>
          <w:sz w:val="24"/>
          <w:szCs w:val="24"/>
        </w:rPr>
        <w:t>reikalavimus.</w:t>
      </w:r>
      <w:r w:rsidR="00634DAB" w:rsidRPr="00875A05">
        <w:t xml:space="preserve"> </w:t>
      </w:r>
    </w:p>
    <w:p w14:paraId="62575AE5" w14:textId="77777777" w:rsidR="009A5724" w:rsidRDefault="00972656" w:rsidP="009A5724">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73</w:t>
      </w:r>
      <w:r w:rsidR="00875A05">
        <w:rPr>
          <w:rFonts w:ascii="Times New Roman" w:hAnsi="Times New Roman" w:cs="Times New Roman"/>
          <w:sz w:val="24"/>
          <w:szCs w:val="24"/>
        </w:rPr>
        <w:t>. Lopšelis-darželis informaciją apie Lopšelyje-darželyje</w:t>
      </w:r>
      <w:r w:rsidR="00557B7D" w:rsidRPr="00557B7D">
        <w:rPr>
          <w:rFonts w:ascii="Times New Roman" w:hAnsi="Times New Roman" w:cs="Times New Roman"/>
          <w:sz w:val="24"/>
          <w:szCs w:val="24"/>
        </w:rPr>
        <w:t xml:space="preserve"> vykdomas švietimo programas, jų pasirinkimo galimybes, priėmimo sąlygas, mokamas paslaugas, mokytojų kval</w:t>
      </w:r>
      <w:r w:rsidR="00875A05">
        <w:rPr>
          <w:rFonts w:ascii="Times New Roman" w:hAnsi="Times New Roman" w:cs="Times New Roman"/>
          <w:sz w:val="24"/>
          <w:szCs w:val="24"/>
        </w:rPr>
        <w:t>ifikaciją, svarbiausius Lopšelio-darželio</w:t>
      </w:r>
      <w:r w:rsidR="00557B7D" w:rsidRPr="00557B7D">
        <w:rPr>
          <w:rFonts w:ascii="Times New Roman" w:hAnsi="Times New Roman" w:cs="Times New Roman"/>
          <w:sz w:val="24"/>
          <w:szCs w:val="24"/>
        </w:rPr>
        <w:t xml:space="preserve"> išorini</w:t>
      </w:r>
      <w:r w:rsidR="00875A05">
        <w:rPr>
          <w:rFonts w:ascii="Times New Roman" w:hAnsi="Times New Roman" w:cs="Times New Roman"/>
          <w:sz w:val="24"/>
          <w:szCs w:val="24"/>
        </w:rPr>
        <w:t>o vertinimo rezultatus, Lopšelio-darželio</w:t>
      </w:r>
      <w:r w:rsidR="00557B7D" w:rsidRPr="00557B7D">
        <w:rPr>
          <w:rFonts w:ascii="Times New Roman" w:hAnsi="Times New Roman" w:cs="Times New Roman"/>
          <w:sz w:val="24"/>
          <w:szCs w:val="24"/>
        </w:rPr>
        <w:t xml:space="preserve"> bendruomenės tradicijas i</w:t>
      </w:r>
      <w:r w:rsidR="00875A05">
        <w:rPr>
          <w:rFonts w:ascii="Times New Roman" w:hAnsi="Times New Roman" w:cs="Times New Roman"/>
          <w:sz w:val="24"/>
          <w:szCs w:val="24"/>
        </w:rPr>
        <w:t>r pasiekimus, Lopšelio-darželio</w:t>
      </w:r>
      <w:r w:rsidR="00557B7D" w:rsidRPr="00557B7D">
        <w:rPr>
          <w:rFonts w:ascii="Times New Roman" w:hAnsi="Times New Roman" w:cs="Times New Roman"/>
          <w:sz w:val="24"/>
          <w:szCs w:val="24"/>
        </w:rPr>
        <w:t xml:space="preserve"> savivaldos institucijų sudėtį ir veiklą</w:t>
      </w:r>
      <w:r w:rsidR="00875A05">
        <w:rPr>
          <w:rFonts w:ascii="Times New Roman" w:hAnsi="Times New Roman" w:cs="Times New Roman"/>
          <w:sz w:val="24"/>
          <w:szCs w:val="24"/>
        </w:rPr>
        <w:t>, kitą informaciją apie Lopšelio-darželio</w:t>
      </w:r>
      <w:r w:rsidR="00557B7D" w:rsidRPr="00557B7D">
        <w:rPr>
          <w:rFonts w:ascii="Times New Roman" w:hAnsi="Times New Roman" w:cs="Times New Roman"/>
          <w:sz w:val="24"/>
          <w:szCs w:val="24"/>
        </w:rPr>
        <w:t xml:space="preserve"> veiklą, kurią</w:t>
      </w:r>
      <w:r w:rsidR="009A5724">
        <w:rPr>
          <w:rFonts w:ascii="Times New Roman" w:hAnsi="Times New Roman" w:cs="Times New Roman"/>
          <w:sz w:val="24"/>
          <w:szCs w:val="24"/>
        </w:rPr>
        <w:t>,</w:t>
      </w:r>
      <w:r w:rsidR="00557B7D" w:rsidRPr="00557B7D">
        <w:rPr>
          <w:rFonts w:ascii="Times New Roman" w:hAnsi="Times New Roman" w:cs="Times New Roman"/>
          <w:sz w:val="24"/>
          <w:szCs w:val="24"/>
        </w:rPr>
        <w:t xml:space="preserve"> remiantis Nuostatais ar Lietuvos Respublikos teisės aktų nustatyta tvarka</w:t>
      </w:r>
      <w:r w:rsidR="009A5724">
        <w:rPr>
          <w:rFonts w:ascii="Times New Roman" w:hAnsi="Times New Roman" w:cs="Times New Roman"/>
          <w:sz w:val="24"/>
          <w:szCs w:val="24"/>
        </w:rPr>
        <w:t>,</w:t>
      </w:r>
      <w:r w:rsidR="00557B7D" w:rsidRPr="00557B7D">
        <w:rPr>
          <w:rFonts w:ascii="Times New Roman" w:hAnsi="Times New Roman" w:cs="Times New Roman"/>
          <w:sz w:val="24"/>
          <w:szCs w:val="24"/>
        </w:rPr>
        <w:t xml:space="preserve"> reikia pa</w:t>
      </w:r>
      <w:r w:rsidR="009A5724">
        <w:rPr>
          <w:rFonts w:ascii="Times New Roman" w:hAnsi="Times New Roman" w:cs="Times New Roman"/>
          <w:sz w:val="24"/>
          <w:szCs w:val="24"/>
        </w:rPr>
        <w:t>skelbti, skelbia viešai Lopšelio-darželio</w:t>
      </w:r>
      <w:r w:rsidR="00557B7D" w:rsidRPr="00557B7D">
        <w:rPr>
          <w:rFonts w:ascii="Times New Roman" w:hAnsi="Times New Roman" w:cs="Times New Roman"/>
          <w:sz w:val="24"/>
          <w:szCs w:val="24"/>
        </w:rPr>
        <w:t xml:space="preserve"> interneto svetainėje.</w:t>
      </w:r>
    </w:p>
    <w:p w14:paraId="4C46E2F3" w14:textId="48F13EA2" w:rsidR="009A5724" w:rsidRDefault="009A5724" w:rsidP="009A5724">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w:t>
      </w:r>
      <w:r w:rsidR="00972656">
        <w:rPr>
          <w:rFonts w:ascii="Times New Roman" w:hAnsi="Times New Roman" w:cs="Times New Roman"/>
          <w:sz w:val="24"/>
          <w:szCs w:val="24"/>
        </w:rPr>
        <w:t>4</w:t>
      </w:r>
      <w:r>
        <w:rPr>
          <w:rFonts w:ascii="Times New Roman" w:hAnsi="Times New Roman" w:cs="Times New Roman"/>
          <w:sz w:val="24"/>
          <w:szCs w:val="24"/>
        </w:rPr>
        <w:t xml:space="preserve">. </w:t>
      </w:r>
      <w:r w:rsidR="00557B7D" w:rsidRPr="00557B7D">
        <w:rPr>
          <w:rFonts w:ascii="Times New Roman" w:hAnsi="Times New Roman" w:cs="Times New Roman"/>
          <w:sz w:val="24"/>
          <w:szCs w:val="24"/>
        </w:rPr>
        <w:t>Nuostata</w:t>
      </w:r>
      <w:r w:rsidR="00AF309F">
        <w:rPr>
          <w:rFonts w:ascii="Times New Roman" w:hAnsi="Times New Roman" w:cs="Times New Roman"/>
          <w:sz w:val="24"/>
          <w:szCs w:val="24"/>
        </w:rPr>
        <w:t xml:space="preserve">i keičiami ir papildomi </w:t>
      </w:r>
      <w:r w:rsidR="00D4218C">
        <w:rPr>
          <w:rFonts w:ascii="Times New Roman" w:hAnsi="Times New Roman" w:cs="Times New Roman"/>
          <w:sz w:val="24"/>
          <w:szCs w:val="24"/>
        </w:rPr>
        <w:t>S</w:t>
      </w:r>
      <w:r w:rsidR="00CE4B69">
        <w:rPr>
          <w:rFonts w:ascii="Times New Roman" w:hAnsi="Times New Roman" w:cs="Times New Roman"/>
          <w:sz w:val="24"/>
          <w:szCs w:val="24"/>
        </w:rPr>
        <w:t>avivaldybės tarybos,</w:t>
      </w:r>
      <w:r>
        <w:rPr>
          <w:rFonts w:ascii="Times New Roman" w:hAnsi="Times New Roman" w:cs="Times New Roman"/>
          <w:sz w:val="24"/>
          <w:szCs w:val="24"/>
        </w:rPr>
        <w:t xml:space="preserve"> </w:t>
      </w:r>
      <w:r w:rsidR="00D4218C">
        <w:rPr>
          <w:rFonts w:ascii="Times New Roman" w:hAnsi="Times New Roman" w:cs="Times New Roman"/>
          <w:sz w:val="24"/>
          <w:szCs w:val="24"/>
        </w:rPr>
        <w:t>S</w:t>
      </w:r>
      <w:r>
        <w:rPr>
          <w:rFonts w:ascii="Times New Roman" w:hAnsi="Times New Roman" w:cs="Times New Roman"/>
          <w:sz w:val="24"/>
          <w:szCs w:val="24"/>
        </w:rPr>
        <w:t>avivaldybės mero, Lopšelio-darželio tarybos ar Lopšelio-darželio</w:t>
      </w:r>
      <w:r w:rsidR="00557B7D" w:rsidRPr="00557B7D">
        <w:rPr>
          <w:rFonts w:ascii="Times New Roman" w:hAnsi="Times New Roman" w:cs="Times New Roman"/>
          <w:sz w:val="24"/>
          <w:szCs w:val="24"/>
        </w:rPr>
        <w:t xml:space="preserve"> direktoriaus iniciatyva teisės aktų nustatyta tvarka.</w:t>
      </w:r>
      <w:r w:rsidR="00CE4B69">
        <w:rPr>
          <w:rFonts w:ascii="Times New Roman" w:hAnsi="Times New Roman" w:cs="Times New Roman"/>
          <w:sz w:val="24"/>
          <w:szCs w:val="24"/>
        </w:rPr>
        <w:t xml:space="preserve"> Nuostatus tvirtina </w:t>
      </w:r>
      <w:r w:rsidR="00D557E7">
        <w:rPr>
          <w:rFonts w:ascii="Times New Roman" w:hAnsi="Times New Roman" w:cs="Times New Roman"/>
          <w:sz w:val="24"/>
          <w:szCs w:val="24"/>
        </w:rPr>
        <w:t>S</w:t>
      </w:r>
      <w:r w:rsidR="00CE4B69">
        <w:rPr>
          <w:rFonts w:ascii="Times New Roman" w:hAnsi="Times New Roman" w:cs="Times New Roman"/>
          <w:sz w:val="24"/>
          <w:szCs w:val="24"/>
        </w:rPr>
        <w:t xml:space="preserve">avivaldybės taryba </w:t>
      </w:r>
      <w:r w:rsidR="00D557E7">
        <w:rPr>
          <w:rFonts w:ascii="Times New Roman" w:hAnsi="Times New Roman" w:cs="Times New Roman"/>
          <w:sz w:val="24"/>
          <w:szCs w:val="24"/>
        </w:rPr>
        <w:t>S</w:t>
      </w:r>
      <w:r w:rsidR="00557B7D" w:rsidRPr="00557B7D">
        <w:rPr>
          <w:rFonts w:ascii="Times New Roman" w:hAnsi="Times New Roman" w:cs="Times New Roman"/>
          <w:sz w:val="24"/>
          <w:szCs w:val="24"/>
        </w:rPr>
        <w:t>avivaldybės mero teikimu.</w:t>
      </w:r>
    </w:p>
    <w:p w14:paraId="567D635C" w14:textId="1DE6D6B7" w:rsidR="009A5724" w:rsidRDefault="009A5724" w:rsidP="009A5724">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w:t>
      </w:r>
      <w:r w:rsidR="00972656">
        <w:rPr>
          <w:rFonts w:ascii="Times New Roman" w:hAnsi="Times New Roman" w:cs="Times New Roman"/>
          <w:sz w:val="24"/>
          <w:szCs w:val="24"/>
        </w:rPr>
        <w:t>5</w:t>
      </w:r>
      <w:r>
        <w:rPr>
          <w:rFonts w:ascii="Times New Roman" w:hAnsi="Times New Roman" w:cs="Times New Roman"/>
          <w:sz w:val="24"/>
          <w:szCs w:val="24"/>
        </w:rPr>
        <w:t xml:space="preserve">. </w:t>
      </w:r>
      <w:r w:rsidR="00557B7D" w:rsidRPr="00557B7D">
        <w:rPr>
          <w:rFonts w:ascii="Times New Roman" w:hAnsi="Times New Roman" w:cs="Times New Roman"/>
          <w:sz w:val="24"/>
          <w:szCs w:val="24"/>
        </w:rPr>
        <w:t>Nuostatai registruojami Juridinių asmenų registre teisės aktų nustatyta tvarka.</w:t>
      </w:r>
    </w:p>
    <w:p w14:paraId="2359AD85" w14:textId="236CE1BF" w:rsidR="00677DE6" w:rsidRDefault="009A5724" w:rsidP="00677DE6">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lastRenderedPageBreak/>
        <w:t>7</w:t>
      </w:r>
      <w:r w:rsidR="00972656">
        <w:rPr>
          <w:rFonts w:ascii="Times New Roman" w:hAnsi="Times New Roman" w:cs="Times New Roman"/>
          <w:sz w:val="24"/>
          <w:szCs w:val="24"/>
        </w:rPr>
        <w:t>6</w:t>
      </w:r>
      <w:r>
        <w:rPr>
          <w:rFonts w:ascii="Times New Roman" w:hAnsi="Times New Roman" w:cs="Times New Roman"/>
          <w:sz w:val="24"/>
          <w:szCs w:val="24"/>
        </w:rPr>
        <w:t>. Lopšelis-darželis</w:t>
      </w:r>
      <w:r w:rsidR="00557B7D" w:rsidRPr="00557B7D">
        <w:rPr>
          <w:rFonts w:ascii="Times New Roman" w:hAnsi="Times New Roman" w:cs="Times New Roman"/>
          <w:sz w:val="24"/>
          <w:szCs w:val="24"/>
        </w:rPr>
        <w:t xml:space="preserve"> reorganizuojama</w:t>
      </w:r>
      <w:r w:rsidR="00D557E7">
        <w:rPr>
          <w:rFonts w:ascii="Times New Roman" w:hAnsi="Times New Roman" w:cs="Times New Roman"/>
          <w:sz w:val="24"/>
          <w:szCs w:val="24"/>
        </w:rPr>
        <w:t>s</w:t>
      </w:r>
      <w:r w:rsidR="00557B7D" w:rsidRPr="00557B7D">
        <w:rPr>
          <w:rFonts w:ascii="Times New Roman" w:hAnsi="Times New Roman" w:cs="Times New Roman"/>
          <w:sz w:val="24"/>
          <w:szCs w:val="24"/>
        </w:rPr>
        <w:t>, likviduojama</w:t>
      </w:r>
      <w:r w:rsidR="00D557E7">
        <w:rPr>
          <w:rFonts w:ascii="Times New Roman" w:hAnsi="Times New Roman" w:cs="Times New Roman"/>
          <w:sz w:val="24"/>
          <w:szCs w:val="24"/>
        </w:rPr>
        <w:t>s</w:t>
      </w:r>
      <w:r w:rsidR="00557B7D" w:rsidRPr="00557B7D">
        <w:rPr>
          <w:rFonts w:ascii="Times New Roman" w:hAnsi="Times New Roman" w:cs="Times New Roman"/>
          <w:sz w:val="24"/>
          <w:szCs w:val="24"/>
        </w:rPr>
        <w:t>,</w:t>
      </w:r>
      <w:r w:rsidR="00677DE6">
        <w:rPr>
          <w:rFonts w:ascii="Times New Roman" w:hAnsi="Times New Roman" w:cs="Times New Roman"/>
          <w:sz w:val="24"/>
          <w:szCs w:val="24"/>
        </w:rPr>
        <w:t xml:space="preserve"> pertvarkoma</w:t>
      </w:r>
      <w:r w:rsidR="00D557E7">
        <w:rPr>
          <w:rFonts w:ascii="Times New Roman" w:hAnsi="Times New Roman" w:cs="Times New Roman"/>
          <w:sz w:val="24"/>
          <w:szCs w:val="24"/>
        </w:rPr>
        <w:t>s</w:t>
      </w:r>
      <w:r w:rsidR="00677DE6">
        <w:rPr>
          <w:rFonts w:ascii="Times New Roman" w:hAnsi="Times New Roman" w:cs="Times New Roman"/>
          <w:sz w:val="24"/>
          <w:szCs w:val="24"/>
        </w:rPr>
        <w:t xml:space="preserve"> ar vykdoma Lopšelio-darželio</w:t>
      </w:r>
      <w:r w:rsidR="00CE4B69">
        <w:rPr>
          <w:rFonts w:ascii="Times New Roman" w:hAnsi="Times New Roman" w:cs="Times New Roman"/>
          <w:sz w:val="24"/>
          <w:szCs w:val="24"/>
        </w:rPr>
        <w:t xml:space="preserve"> struktūros pertvarka </w:t>
      </w:r>
      <w:r w:rsidR="00D557E7">
        <w:rPr>
          <w:rFonts w:ascii="Times New Roman" w:hAnsi="Times New Roman" w:cs="Times New Roman"/>
          <w:sz w:val="24"/>
          <w:szCs w:val="24"/>
        </w:rPr>
        <w:t>S</w:t>
      </w:r>
      <w:r w:rsidR="00557B7D" w:rsidRPr="00557B7D">
        <w:rPr>
          <w:rFonts w:ascii="Times New Roman" w:hAnsi="Times New Roman" w:cs="Times New Roman"/>
          <w:sz w:val="24"/>
          <w:szCs w:val="24"/>
        </w:rPr>
        <w:t xml:space="preserve">avivaldybės tarybos sprendimu Lietuvos Respublikos civilinio kodekso, </w:t>
      </w:r>
      <w:r w:rsidR="00114443">
        <w:rPr>
          <w:rFonts w:ascii="Times New Roman" w:hAnsi="Times New Roman" w:cs="Times New Roman"/>
          <w:sz w:val="24"/>
          <w:szCs w:val="24"/>
        </w:rPr>
        <w:t>š</w:t>
      </w:r>
      <w:r w:rsidR="00557B7D" w:rsidRPr="00557B7D">
        <w:rPr>
          <w:rFonts w:ascii="Times New Roman" w:hAnsi="Times New Roman" w:cs="Times New Roman"/>
          <w:sz w:val="24"/>
          <w:szCs w:val="24"/>
        </w:rPr>
        <w:t>vietimo įstatymo ir kitų teisės aktų nustatyta tvarka. Sp</w:t>
      </w:r>
      <w:r w:rsidR="00677DE6">
        <w:rPr>
          <w:rFonts w:ascii="Times New Roman" w:hAnsi="Times New Roman" w:cs="Times New Roman"/>
          <w:sz w:val="24"/>
          <w:szCs w:val="24"/>
        </w:rPr>
        <w:t>rendimas dėl Lopšelio-darželio</w:t>
      </w:r>
      <w:r w:rsidR="00557B7D" w:rsidRPr="00557B7D">
        <w:rPr>
          <w:rFonts w:ascii="Times New Roman" w:hAnsi="Times New Roman" w:cs="Times New Roman"/>
          <w:sz w:val="24"/>
          <w:szCs w:val="24"/>
        </w:rPr>
        <w:t xml:space="preserve"> reorganizavimo, likv</w:t>
      </w:r>
      <w:r w:rsidR="00CE4B69">
        <w:rPr>
          <w:rFonts w:ascii="Times New Roman" w:hAnsi="Times New Roman" w:cs="Times New Roman"/>
          <w:sz w:val="24"/>
          <w:szCs w:val="24"/>
        </w:rPr>
        <w:t xml:space="preserve">idavimo, pertvarkymo ar </w:t>
      </w:r>
      <w:r w:rsidR="00557B7D" w:rsidRPr="00557B7D">
        <w:rPr>
          <w:rFonts w:ascii="Times New Roman" w:hAnsi="Times New Roman" w:cs="Times New Roman"/>
          <w:sz w:val="24"/>
          <w:szCs w:val="24"/>
        </w:rPr>
        <w:t xml:space="preserve">pakeitimo skelbiamas vietos spaudoje, </w:t>
      </w:r>
      <w:r w:rsidR="00D557E7">
        <w:rPr>
          <w:rFonts w:ascii="Times New Roman" w:hAnsi="Times New Roman" w:cs="Times New Roman"/>
          <w:sz w:val="24"/>
          <w:szCs w:val="24"/>
        </w:rPr>
        <w:t>S</w:t>
      </w:r>
      <w:r w:rsidR="00557B7D" w:rsidRPr="00557B7D">
        <w:rPr>
          <w:rFonts w:ascii="Times New Roman" w:hAnsi="Times New Roman" w:cs="Times New Roman"/>
          <w:sz w:val="24"/>
          <w:szCs w:val="24"/>
        </w:rPr>
        <w:t xml:space="preserve">avivaldybės ir </w:t>
      </w:r>
      <w:r w:rsidR="00677DE6">
        <w:rPr>
          <w:rFonts w:ascii="Times New Roman" w:hAnsi="Times New Roman" w:cs="Times New Roman"/>
          <w:sz w:val="24"/>
          <w:szCs w:val="24"/>
        </w:rPr>
        <w:t>Lopšelio-darželio</w:t>
      </w:r>
      <w:r w:rsidR="00557B7D" w:rsidRPr="00557B7D">
        <w:rPr>
          <w:rFonts w:ascii="Times New Roman" w:hAnsi="Times New Roman" w:cs="Times New Roman"/>
          <w:sz w:val="24"/>
          <w:szCs w:val="24"/>
        </w:rPr>
        <w:t xml:space="preserve"> interneto svetainėse.</w:t>
      </w:r>
    </w:p>
    <w:p w14:paraId="42628CC6" w14:textId="231D19E8" w:rsidR="00717FE3" w:rsidRDefault="00677DE6" w:rsidP="00717FE3">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w:t>
      </w:r>
      <w:r w:rsidR="00972656">
        <w:rPr>
          <w:rFonts w:ascii="Times New Roman" w:hAnsi="Times New Roman" w:cs="Times New Roman"/>
          <w:sz w:val="24"/>
          <w:szCs w:val="24"/>
        </w:rPr>
        <w:t>7</w:t>
      </w:r>
      <w:r>
        <w:rPr>
          <w:rFonts w:ascii="Times New Roman" w:hAnsi="Times New Roman" w:cs="Times New Roman"/>
          <w:sz w:val="24"/>
          <w:szCs w:val="24"/>
        </w:rPr>
        <w:t xml:space="preserve">. </w:t>
      </w:r>
      <w:r w:rsidR="00557B7D" w:rsidRPr="000F4891">
        <w:rPr>
          <w:rFonts w:ascii="Times New Roman" w:hAnsi="Times New Roman" w:cs="Times New Roman"/>
          <w:sz w:val="24"/>
          <w:szCs w:val="24"/>
        </w:rPr>
        <w:t xml:space="preserve">Klausimai, neaptarti šiuose Nuostatuose, sprendžiami vadovaujantis </w:t>
      </w:r>
      <w:r w:rsidR="00D557E7">
        <w:rPr>
          <w:rFonts w:ascii="Times New Roman" w:hAnsi="Times New Roman" w:cs="Times New Roman"/>
          <w:sz w:val="24"/>
          <w:szCs w:val="24"/>
        </w:rPr>
        <w:t>Š</w:t>
      </w:r>
      <w:r w:rsidR="00557B7D" w:rsidRPr="000F4891">
        <w:rPr>
          <w:rFonts w:ascii="Times New Roman" w:hAnsi="Times New Roman" w:cs="Times New Roman"/>
          <w:sz w:val="24"/>
          <w:szCs w:val="24"/>
        </w:rPr>
        <w:t>vietimo įstatymu, kitais įstatymais, Lietuvos Respublikos Vyriausybės nutarimais, švietimo, mokslo ir sporto ministro įsakymais ir kitais Lietuvos Respublikos teisės aktais.</w:t>
      </w:r>
    </w:p>
    <w:p w14:paraId="59BF7061" w14:textId="77777777" w:rsidR="00717FE3" w:rsidRDefault="00717FE3" w:rsidP="00717FE3">
      <w:pPr>
        <w:pStyle w:val="Sraopastraipa"/>
        <w:tabs>
          <w:tab w:val="left" w:pos="993"/>
          <w:tab w:val="left" w:pos="1134"/>
          <w:tab w:val="left" w:pos="1276"/>
          <w:tab w:val="left" w:pos="1418"/>
        </w:tabs>
        <w:spacing w:line="240" w:lineRule="auto"/>
        <w:ind w:left="0" w:firstLine="1134"/>
        <w:jc w:val="both"/>
        <w:rPr>
          <w:rFonts w:ascii="Times New Roman" w:hAnsi="Times New Roman" w:cs="Times New Roman"/>
          <w:sz w:val="24"/>
          <w:szCs w:val="24"/>
        </w:rPr>
      </w:pPr>
      <w:r>
        <w:rPr>
          <w:rFonts w:ascii="Times New Roman" w:hAnsi="Times New Roman" w:cs="Times New Roman"/>
          <w:sz w:val="24"/>
          <w:szCs w:val="24"/>
        </w:rPr>
        <w:t>7</w:t>
      </w:r>
      <w:r w:rsidR="00972656">
        <w:rPr>
          <w:rFonts w:ascii="Times New Roman" w:hAnsi="Times New Roman" w:cs="Times New Roman"/>
          <w:sz w:val="24"/>
          <w:szCs w:val="24"/>
        </w:rPr>
        <w:t>8</w:t>
      </w:r>
      <w:r>
        <w:rPr>
          <w:rFonts w:ascii="Times New Roman" w:hAnsi="Times New Roman" w:cs="Times New Roman"/>
          <w:sz w:val="24"/>
          <w:szCs w:val="24"/>
        </w:rPr>
        <w:t xml:space="preserve">. </w:t>
      </w:r>
      <w:r w:rsidR="00F35855" w:rsidRPr="000F4891">
        <w:rPr>
          <w:rFonts w:ascii="Times New Roman" w:hAnsi="Times New Roman" w:cs="Times New Roman"/>
          <w:sz w:val="24"/>
          <w:szCs w:val="24"/>
        </w:rPr>
        <w:t>Pasikeitus teisės aktams, reglamentuojantiems šiuose Nuostatuose išdėstytus klausimus, taikomos tų teisės aktų nuostatos.</w:t>
      </w:r>
    </w:p>
    <w:p w14:paraId="20471B06" w14:textId="4DA6AA2E" w:rsidR="00FE5E39" w:rsidRPr="00CE4B69" w:rsidRDefault="00F8523A" w:rsidP="00BB5BC4">
      <w:pPr>
        <w:pStyle w:val="Sraopastraipa"/>
        <w:tabs>
          <w:tab w:val="left" w:pos="993"/>
          <w:tab w:val="left" w:pos="1134"/>
          <w:tab w:val="left" w:pos="1276"/>
          <w:tab w:val="left" w:pos="1418"/>
        </w:tabs>
        <w:spacing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17FE3">
        <w:rPr>
          <w:rFonts w:ascii="Times New Roman" w:hAnsi="Times New Roman" w:cs="Times New Roman"/>
          <w:sz w:val="24"/>
          <w:szCs w:val="24"/>
        </w:rPr>
        <w:t>7</w:t>
      </w:r>
      <w:r w:rsidR="00972656">
        <w:rPr>
          <w:rFonts w:ascii="Times New Roman" w:hAnsi="Times New Roman" w:cs="Times New Roman"/>
          <w:sz w:val="24"/>
          <w:szCs w:val="24"/>
        </w:rPr>
        <w:t>9</w:t>
      </w:r>
      <w:r w:rsidR="00717FE3">
        <w:rPr>
          <w:rFonts w:ascii="Times New Roman" w:hAnsi="Times New Roman" w:cs="Times New Roman"/>
          <w:sz w:val="24"/>
          <w:szCs w:val="24"/>
        </w:rPr>
        <w:t xml:space="preserve">. </w:t>
      </w:r>
      <w:r w:rsidR="00F35855" w:rsidRPr="00CE4B69">
        <w:rPr>
          <w:rFonts w:ascii="Times New Roman" w:hAnsi="Times New Roman" w:cs="Times New Roman"/>
          <w:sz w:val="24"/>
          <w:szCs w:val="24"/>
        </w:rPr>
        <w:t>Savivaldybės tary</w:t>
      </w:r>
      <w:r w:rsidR="00CE4B69" w:rsidRPr="00CE4B69">
        <w:rPr>
          <w:rFonts w:ascii="Times New Roman" w:hAnsi="Times New Roman" w:cs="Times New Roman"/>
          <w:sz w:val="24"/>
          <w:szCs w:val="24"/>
        </w:rPr>
        <w:t xml:space="preserve">ba vykdo teisės aktuose </w:t>
      </w:r>
      <w:r w:rsidR="00114443">
        <w:rPr>
          <w:rFonts w:ascii="Times New Roman" w:hAnsi="Times New Roman" w:cs="Times New Roman"/>
          <w:sz w:val="24"/>
          <w:szCs w:val="24"/>
        </w:rPr>
        <w:t>Lopšelio-darželio</w:t>
      </w:r>
      <w:r w:rsidR="00F35855" w:rsidRPr="00CE4B69">
        <w:rPr>
          <w:rFonts w:ascii="Times New Roman" w:hAnsi="Times New Roman" w:cs="Times New Roman"/>
          <w:sz w:val="24"/>
          <w:szCs w:val="24"/>
        </w:rPr>
        <w:t xml:space="preserve"> steigėjui (savininkui) paskirtas funkcijas. Jei Lietuvos Resp</w:t>
      </w:r>
      <w:r w:rsidR="00CE4B69" w:rsidRPr="00CE4B69">
        <w:rPr>
          <w:rFonts w:ascii="Times New Roman" w:hAnsi="Times New Roman" w:cs="Times New Roman"/>
          <w:sz w:val="24"/>
          <w:szCs w:val="24"/>
        </w:rPr>
        <w:t xml:space="preserve">ublikos teisės aktai ar </w:t>
      </w:r>
      <w:r w:rsidR="00D557E7">
        <w:rPr>
          <w:rFonts w:ascii="Times New Roman" w:hAnsi="Times New Roman" w:cs="Times New Roman"/>
          <w:sz w:val="24"/>
          <w:szCs w:val="24"/>
        </w:rPr>
        <w:t>S</w:t>
      </w:r>
      <w:r w:rsidR="00F35855" w:rsidRPr="00CE4B69">
        <w:rPr>
          <w:rFonts w:ascii="Times New Roman" w:hAnsi="Times New Roman" w:cs="Times New Roman"/>
          <w:sz w:val="24"/>
          <w:szCs w:val="24"/>
        </w:rPr>
        <w:t xml:space="preserve">avivaldybės tarybos priimti teisės aktai nustato, kad atskiras </w:t>
      </w:r>
      <w:r w:rsidR="00D557E7">
        <w:rPr>
          <w:rFonts w:ascii="Times New Roman" w:hAnsi="Times New Roman" w:cs="Times New Roman"/>
          <w:sz w:val="24"/>
          <w:szCs w:val="24"/>
        </w:rPr>
        <w:t>S</w:t>
      </w:r>
      <w:r w:rsidR="00F35855" w:rsidRPr="00CE4B69">
        <w:rPr>
          <w:rFonts w:ascii="Times New Roman" w:hAnsi="Times New Roman" w:cs="Times New Roman"/>
          <w:sz w:val="24"/>
          <w:szCs w:val="24"/>
        </w:rPr>
        <w:t xml:space="preserve">avivaldybės tarybos kompetencijos funkcijas gali vykdyti </w:t>
      </w:r>
      <w:r w:rsidR="00D4218C">
        <w:rPr>
          <w:rFonts w:ascii="Times New Roman" w:hAnsi="Times New Roman" w:cs="Times New Roman"/>
          <w:sz w:val="24"/>
          <w:szCs w:val="24"/>
        </w:rPr>
        <w:t>S</w:t>
      </w:r>
      <w:r w:rsidR="00F35855" w:rsidRPr="00CE4B69">
        <w:rPr>
          <w:rFonts w:ascii="Times New Roman" w:hAnsi="Times New Roman" w:cs="Times New Roman"/>
          <w:sz w:val="24"/>
          <w:szCs w:val="24"/>
        </w:rPr>
        <w:t>avivaldybės meras ar</w:t>
      </w:r>
      <w:r w:rsidR="00D4218C">
        <w:rPr>
          <w:rFonts w:ascii="Times New Roman" w:hAnsi="Times New Roman" w:cs="Times New Roman"/>
          <w:sz w:val="24"/>
          <w:szCs w:val="24"/>
        </w:rPr>
        <w:t xml:space="preserve"> </w:t>
      </w:r>
      <w:r w:rsidR="00D557E7">
        <w:rPr>
          <w:rFonts w:ascii="Times New Roman" w:hAnsi="Times New Roman" w:cs="Times New Roman"/>
          <w:sz w:val="24"/>
          <w:szCs w:val="24"/>
        </w:rPr>
        <w:t>A</w:t>
      </w:r>
      <w:r w:rsidR="00F35855" w:rsidRPr="00CE4B69">
        <w:rPr>
          <w:rFonts w:ascii="Times New Roman" w:hAnsi="Times New Roman" w:cs="Times New Roman"/>
          <w:sz w:val="24"/>
          <w:szCs w:val="24"/>
        </w:rPr>
        <w:t>dministracijos direktorius, šias funkcijas jie vykdo be atskiro šių Nuostatų pakeitimo.</w:t>
      </w:r>
    </w:p>
    <w:p w14:paraId="62E46A3A" w14:textId="77777777" w:rsidR="00247174" w:rsidRDefault="00247174" w:rsidP="00170384">
      <w:pPr>
        <w:pStyle w:val="Sraopastraipa"/>
        <w:tabs>
          <w:tab w:val="left" w:pos="993"/>
          <w:tab w:val="left" w:pos="1134"/>
          <w:tab w:val="left" w:pos="1276"/>
          <w:tab w:val="left" w:pos="1418"/>
          <w:tab w:val="left" w:pos="2977"/>
          <w:tab w:val="left" w:pos="3119"/>
          <w:tab w:val="left" w:pos="3828"/>
        </w:tabs>
        <w:spacing w:line="240" w:lineRule="auto"/>
        <w:ind w:left="1134"/>
        <w:jc w:val="center"/>
        <w:rPr>
          <w:rFonts w:ascii="Times New Roman" w:hAnsi="Times New Roman" w:cs="Times New Roman"/>
          <w:sz w:val="24"/>
          <w:szCs w:val="24"/>
        </w:rPr>
      </w:pPr>
    </w:p>
    <w:p w14:paraId="6FCC23FC" w14:textId="77777777" w:rsidR="00247174" w:rsidRDefault="00247174" w:rsidP="00170384">
      <w:pPr>
        <w:pStyle w:val="Sraopastraipa"/>
        <w:tabs>
          <w:tab w:val="left" w:pos="993"/>
          <w:tab w:val="left" w:pos="1134"/>
          <w:tab w:val="left" w:pos="1276"/>
          <w:tab w:val="left" w:pos="1418"/>
          <w:tab w:val="left" w:pos="2977"/>
          <w:tab w:val="left" w:pos="3119"/>
          <w:tab w:val="left" w:pos="3828"/>
        </w:tabs>
        <w:spacing w:line="240" w:lineRule="auto"/>
        <w:ind w:left="1134"/>
        <w:jc w:val="center"/>
        <w:rPr>
          <w:rFonts w:ascii="Times New Roman" w:hAnsi="Times New Roman" w:cs="Times New Roman"/>
          <w:sz w:val="24"/>
          <w:szCs w:val="24"/>
        </w:rPr>
      </w:pPr>
    </w:p>
    <w:p w14:paraId="058D707D" w14:textId="77777777" w:rsidR="00247174" w:rsidRDefault="00247174" w:rsidP="00170384">
      <w:pPr>
        <w:pStyle w:val="Sraopastraipa"/>
        <w:tabs>
          <w:tab w:val="left" w:pos="993"/>
          <w:tab w:val="left" w:pos="1134"/>
          <w:tab w:val="left" w:pos="1276"/>
          <w:tab w:val="left" w:pos="1418"/>
          <w:tab w:val="left" w:pos="2977"/>
          <w:tab w:val="left" w:pos="3119"/>
          <w:tab w:val="left" w:pos="3828"/>
        </w:tabs>
        <w:spacing w:line="240" w:lineRule="auto"/>
        <w:ind w:left="1134"/>
        <w:jc w:val="center"/>
        <w:rPr>
          <w:rFonts w:ascii="Times New Roman" w:hAnsi="Times New Roman" w:cs="Times New Roman"/>
          <w:sz w:val="24"/>
          <w:szCs w:val="24"/>
        </w:rPr>
      </w:pPr>
    </w:p>
    <w:p w14:paraId="1E211B4B" w14:textId="77777777" w:rsidR="000B6FF8" w:rsidRPr="00956440" w:rsidRDefault="000B6FF8" w:rsidP="00295B10">
      <w:pPr>
        <w:pStyle w:val="Sraopastraipa"/>
        <w:tabs>
          <w:tab w:val="left" w:pos="993"/>
          <w:tab w:val="left" w:pos="1134"/>
          <w:tab w:val="left" w:pos="1276"/>
          <w:tab w:val="left" w:pos="1418"/>
          <w:tab w:val="left" w:pos="2977"/>
          <w:tab w:val="left" w:pos="3119"/>
          <w:tab w:val="left" w:pos="3828"/>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_________</w:t>
      </w:r>
      <w:r w:rsidR="00B10056">
        <w:rPr>
          <w:rFonts w:ascii="Times New Roman" w:hAnsi="Times New Roman" w:cs="Times New Roman"/>
          <w:sz w:val="24"/>
          <w:szCs w:val="24"/>
        </w:rPr>
        <w:t>_________________</w:t>
      </w:r>
    </w:p>
    <w:p w14:paraId="7720C257" w14:textId="77777777" w:rsidR="004162F5" w:rsidRPr="004162F5" w:rsidRDefault="004162F5" w:rsidP="00050259">
      <w:pPr>
        <w:rPr>
          <w:rFonts w:ascii="Times New Roman" w:hAnsi="Times New Roman" w:cs="Times New Roman"/>
          <w:sz w:val="24"/>
          <w:szCs w:val="24"/>
          <w:lang w:val="en-US"/>
        </w:rPr>
      </w:pPr>
    </w:p>
    <w:sectPr w:rsidR="004162F5" w:rsidRPr="004162F5" w:rsidSect="000D3D79">
      <w:headerReference w:type="defaul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9A81A" w14:textId="77777777" w:rsidR="009F573F" w:rsidRDefault="009F573F" w:rsidP="000D3D79">
      <w:pPr>
        <w:spacing w:after="0" w:line="240" w:lineRule="auto"/>
      </w:pPr>
      <w:r>
        <w:separator/>
      </w:r>
    </w:p>
  </w:endnote>
  <w:endnote w:type="continuationSeparator" w:id="0">
    <w:p w14:paraId="53FBE9F5" w14:textId="77777777" w:rsidR="009F573F" w:rsidRDefault="009F573F" w:rsidP="000D3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0EF21" w14:textId="77777777" w:rsidR="009F573F" w:rsidRDefault="009F573F" w:rsidP="000D3D79">
      <w:pPr>
        <w:spacing w:after="0" w:line="240" w:lineRule="auto"/>
      </w:pPr>
      <w:r>
        <w:separator/>
      </w:r>
    </w:p>
  </w:footnote>
  <w:footnote w:type="continuationSeparator" w:id="0">
    <w:p w14:paraId="767CDC9D" w14:textId="77777777" w:rsidR="009F573F" w:rsidRDefault="009F573F" w:rsidP="000D3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4475111"/>
      <w:docPartObj>
        <w:docPartGallery w:val="Page Numbers (Top of Page)"/>
        <w:docPartUnique/>
      </w:docPartObj>
    </w:sdtPr>
    <w:sdtEndPr/>
    <w:sdtContent>
      <w:p w14:paraId="743E5EAA" w14:textId="77777777" w:rsidR="00D7541F" w:rsidRDefault="00D7541F">
        <w:pPr>
          <w:pStyle w:val="Antrats"/>
          <w:jc w:val="center"/>
        </w:pPr>
        <w:r>
          <w:fldChar w:fldCharType="begin"/>
        </w:r>
        <w:r>
          <w:instrText>PAGE   \* MERGEFORMAT</w:instrText>
        </w:r>
        <w:r>
          <w:fldChar w:fldCharType="separate"/>
        </w:r>
        <w:r w:rsidR="00170384">
          <w:rPr>
            <w:noProof/>
          </w:rPr>
          <w:t>11</w:t>
        </w:r>
        <w:r>
          <w:fldChar w:fldCharType="end"/>
        </w:r>
      </w:p>
    </w:sdtContent>
  </w:sdt>
  <w:p w14:paraId="17C2A7C1" w14:textId="77777777" w:rsidR="00D7541F" w:rsidRDefault="00D75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lvl w:ilvl="0">
      <w:start w:val="1"/>
      <w:numFmt w:val="decimal"/>
      <w:lvlText w:val="22.%1."/>
      <w:lvlJc w:val="left"/>
      <w:pPr>
        <w:tabs>
          <w:tab w:val="num" w:pos="1260"/>
        </w:tabs>
        <w:ind w:left="1260" w:hanging="540"/>
      </w:pPr>
      <w:rPr>
        <w:rFonts w:ascii="Times New Roman" w:eastAsia="Times New Roman" w:hAnsi="Times New Roman" w:cs="Times New Roman"/>
        <w:b w:val="0"/>
        <w:bCs w:val="0"/>
        <w:i w:val="0"/>
        <w:iCs w:val="0"/>
        <w:color w:val="000000"/>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0000010"/>
    <w:multiLevelType w:val="multilevel"/>
    <w:tmpl w:val="00000010"/>
    <w:lvl w:ilvl="0">
      <w:start w:val="3"/>
      <w:numFmt w:val="decimal"/>
      <w:lvlText w:val="22.%1."/>
      <w:lvlJc w:val="left"/>
      <w:pPr>
        <w:tabs>
          <w:tab w:val="num" w:pos="1309"/>
        </w:tabs>
        <w:ind w:left="1309" w:hanging="589"/>
      </w:pPr>
      <w:rPr>
        <w:rFonts w:ascii="Times New Roman" w:eastAsia="Times New Roman" w:hAnsi="Times New Roman" w:cs="Times New Roman"/>
        <w:b w:val="0"/>
        <w:bCs w:val="0"/>
        <w:i w:val="0"/>
        <w:iCs w:val="0"/>
        <w:color w:val="000000"/>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11"/>
    <w:multiLevelType w:val="multilevel"/>
    <w:tmpl w:val="00000011"/>
    <w:lvl w:ilvl="0">
      <w:start w:val="4"/>
      <w:numFmt w:val="decimal"/>
      <w:lvlText w:val="22.%1."/>
      <w:lvlJc w:val="left"/>
      <w:pPr>
        <w:tabs>
          <w:tab w:val="num" w:pos="1260"/>
        </w:tabs>
        <w:ind w:left="1260" w:hanging="540"/>
      </w:pPr>
      <w:rPr>
        <w:rFonts w:ascii="Times New Roman" w:eastAsia="Times New Roman" w:hAnsi="Times New Roman" w:cs="Times New Roman"/>
        <w:b w:val="0"/>
        <w:bCs w:val="0"/>
        <w:i w:val="0"/>
        <w:iCs w:val="0"/>
        <w:color w:val="000000"/>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2692106"/>
    <w:multiLevelType w:val="hybridMultilevel"/>
    <w:tmpl w:val="E0362B3C"/>
    <w:lvl w:ilvl="0" w:tplc="798A1A42">
      <w:start w:val="68"/>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8530A46"/>
    <w:multiLevelType w:val="multilevel"/>
    <w:tmpl w:val="97BEB84E"/>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0832134"/>
    <w:multiLevelType w:val="hybridMultilevel"/>
    <w:tmpl w:val="AB1CF07A"/>
    <w:lvl w:ilvl="0" w:tplc="1610DF38">
      <w:start w:val="1"/>
      <w:numFmt w:val="decimal"/>
      <w:lvlText w:val="%1."/>
      <w:lvlJc w:val="left"/>
      <w:pPr>
        <w:ind w:left="720" w:hanging="360"/>
      </w:pPr>
      <w:rPr>
        <w:rFonts w:ascii="Times New Roman" w:eastAsiaTheme="minorHAnsi" w:hAnsi="Times New Roman" w:cs="Times New Roman"/>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CD666E"/>
    <w:multiLevelType w:val="multilevel"/>
    <w:tmpl w:val="13A61EC2"/>
    <w:lvl w:ilvl="0">
      <w:start w:val="1"/>
      <w:numFmt w:val="decimal"/>
      <w:lvlText w:val="%1."/>
      <w:lvlJc w:val="left"/>
      <w:pPr>
        <w:ind w:left="1778" w:hanging="360"/>
      </w:pPr>
      <w:rPr>
        <w:rFonts w:hint="default"/>
        <w:b w:val="0"/>
      </w:rPr>
    </w:lvl>
    <w:lvl w:ilvl="1">
      <w:start w:val="1"/>
      <w:numFmt w:val="decimal"/>
      <w:isLgl/>
      <w:lvlText w:val="%1.%2."/>
      <w:lvlJc w:val="left"/>
      <w:pPr>
        <w:ind w:left="2312" w:hanging="480"/>
      </w:pPr>
      <w:rPr>
        <w:rFonts w:hint="default"/>
      </w:rPr>
    </w:lvl>
    <w:lvl w:ilvl="2">
      <w:start w:val="1"/>
      <w:numFmt w:val="decimal"/>
      <w:isLgl/>
      <w:lvlText w:val="%1.%2.%3."/>
      <w:lvlJc w:val="left"/>
      <w:pPr>
        <w:ind w:left="2966" w:hanging="720"/>
      </w:pPr>
      <w:rPr>
        <w:rFonts w:hint="default"/>
      </w:rPr>
    </w:lvl>
    <w:lvl w:ilvl="3">
      <w:start w:val="1"/>
      <w:numFmt w:val="decimal"/>
      <w:isLgl/>
      <w:lvlText w:val="%1.%2.%3.%4."/>
      <w:lvlJc w:val="left"/>
      <w:pPr>
        <w:ind w:left="3380" w:hanging="720"/>
      </w:pPr>
      <w:rPr>
        <w:rFonts w:hint="default"/>
      </w:rPr>
    </w:lvl>
    <w:lvl w:ilvl="4">
      <w:start w:val="1"/>
      <w:numFmt w:val="decimal"/>
      <w:isLgl/>
      <w:lvlText w:val="%1.%2.%3.%4.%5."/>
      <w:lvlJc w:val="left"/>
      <w:pPr>
        <w:ind w:left="4154" w:hanging="1080"/>
      </w:pPr>
      <w:rPr>
        <w:rFonts w:hint="default"/>
      </w:rPr>
    </w:lvl>
    <w:lvl w:ilvl="5">
      <w:start w:val="1"/>
      <w:numFmt w:val="decimal"/>
      <w:isLgl/>
      <w:lvlText w:val="%1.%2.%3.%4.%5.%6."/>
      <w:lvlJc w:val="left"/>
      <w:pPr>
        <w:ind w:left="4568" w:hanging="1080"/>
      </w:pPr>
      <w:rPr>
        <w:rFonts w:hint="default"/>
      </w:rPr>
    </w:lvl>
    <w:lvl w:ilvl="6">
      <w:start w:val="1"/>
      <w:numFmt w:val="decimal"/>
      <w:isLgl/>
      <w:lvlText w:val="%1.%2.%3.%4.%5.%6.%7."/>
      <w:lvlJc w:val="left"/>
      <w:pPr>
        <w:ind w:left="5342" w:hanging="1440"/>
      </w:pPr>
      <w:rPr>
        <w:rFonts w:hint="default"/>
      </w:rPr>
    </w:lvl>
    <w:lvl w:ilvl="7">
      <w:start w:val="1"/>
      <w:numFmt w:val="decimal"/>
      <w:isLgl/>
      <w:lvlText w:val="%1.%2.%3.%4.%5.%6.%7.%8."/>
      <w:lvlJc w:val="left"/>
      <w:pPr>
        <w:ind w:left="5756" w:hanging="1440"/>
      </w:pPr>
      <w:rPr>
        <w:rFonts w:hint="default"/>
      </w:rPr>
    </w:lvl>
    <w:lvl w:ilvl="8">
      <w:start w:val="1"/>
      <w:numFmt w:val="decimal"/>
      <w:isLgl/>
      <w:lvlText w:val="%1.%2.%3.%4.%5.%6.%7.%8.%9."/>
      <w:lvlJc w:val="left"/>
      <w:pPr>
        <w:ind w:left="6530" w:hanging="1800"/>
      </w:pPr>
      <w:rPr>
        <w:rFonts w:hint="default"/>
      </w:rPr>
    </w:lvl>
  </w:abstractNum>
  <w:abstractNum w:abstractNumId="7" w15:restartNumberingAfterBreak="0">
    <w:nsid w:val="16CE032B"/>
    <w:multiLevelType w:val="multilevel"/>
    <w:tmpl w:val="F412079A"/>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96D0D7A"/>
    <w:multiLevelType w:val="multilevel"/>
    <w:tmpl w:val="F412079A"/>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1BFB18D5"/>
    <w:multiLevelType w:val="hybridMultilevel"/>
    <w:tmpl w:val="8C88BE10"/>
    <w:lvl w:ilvl="0" w:tplc="B5180E6C">
      <w:start w:val="35"/>
      <w:numFmt w:val="decimal"/>
      <w:lvlText w:val="%1."/>
      <w:lvlJc w:val="left"/>
      <w:pPr>
        <w:ind w:left="1494" w:hanging="360"/>
      </w:pPr>
      <w:rPr>
        <w:rFonts w:hint="default"/>
        <w:b/>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0" w15:restartNumberingAfterBreak="0">
    <w:nsid w:val="1E740545"/>
    <w:multiLevelType w:val="multilevel"/>
    <w:tmpl w:val="CC5CA26A"/>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15:restartNumberingAfterBreak="0">
    <w:nsid w:val="1F826ED6"/>
    <w:multiLevelType w:val="hybridMultilevel"/>
    <w:tmpl w:val="FF785944"/>
    <w:lvl w:ilvl="0" w:tplc="C83C1E62">
      <w:start w:val="57"/>
      <w:numFmt w:val="decimal"/>
      <w:lvlText w:val="%1."/>
      <w:lvlJc w:val="left"/>
      <w:pPr>
        <w:ind w:left="1635" w:hanging="360"/>
      </w:pPr>
      <w:rPr>
        <w:rFonts w:hint="default"/>
      </w:rPr>
    </w:lvl>
    <w:lvl w:ilvl="1" w:tplc="04270019" w:tentative="1">
      <w:start w:val="1"/>
      <w:numFmt w:val="lowerLetter"/>
      <w:lvlText w:val="%2."/>
      <w:lvlJc w:val="left"/>
      <w:pPr>
        <w:ind w:left="2355" w:hanging="360"/>
      </w:pPr>
    </w:lvl>
    <w:lvl w:ilvl="2" w:tplc="0427001B" w:tentative="1">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12" w15:restartNumberingAfterBreak="0">
    <w:nsid w:val="22265044"/>
    <w:multiLevelType w:val="multilevel"/>
    <w:tmpl w:val="F412079A"/>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27E70689"/>
    <w:multiLevelType w:val="multilevel"/>
    <w:tmpl w:val="F412079A"/>
    <w:lvl w:ilvl="0">
      <w:start w:val="20"/>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2D0F560D"/>
    <w:multiLevelType w:val="multilevel"/>
    <w:tmpl w:val="F412079A"/>
    <w:lvl w:ilvl="0">
      <w:start w:val="20"/>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2D5D0D8F"/>
    <w:multiLevelType w:val="multilevel"/>
    <w:tmpl w:val="A7FE5FA0"/>
    <w:lvl w:ilvl="0">
      <w:start w:val="16"/>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3994168B"/>
    <w:multiLevelType w:val="hybridMultilevel"/>
    <w:tmpl w:val="4F642C48"/>
    <w:lvl w:ilvl="0" w:tplc="AFC6C3C8">
      <w:start w:val="25"/>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7" w15:restartNumberingAfterBreak="0">
    <w:nsid w:val="43056653"/>
    <w:multiLevelType w:val="hybridMultilevel"/>
    <w:tmpl w:val="58449900"/>
    <w:lvl w:ilvl="0" w:tplc="C4FA5174">
      <w:start w:val="27"/>
      <w:numFmt w:val="decimal"/>
      <w:lvlText w:val="%1."/>
      <w:lvlJc w:val="left"/>
      <w:pPr>
        <w:ind w:left="1494" w:hanging="360"/>
      </w:pPr>
      <w:rPr>
        <w:rFonts w:hint="default"/>
        <w:b/>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8" w15:restartNumberingAfterBreak="0">
    <w:nsid w:val="4A1C66D6"/>
    <w:multiLevelType w:val="multilevel"/>
    <w:tmpl w:val="F0D4AF12"/>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9" w15:restartNumberingAfterBreak="0">
    <w:nsid w:val="54DC4EE1"/>
    <w:multiLevelType w:val="hybridMultilevel"/>
    <w:tmpl w:val="FC0E2A94"/>
    <w:lvl w:ilvl="0" w:tplc="2E4A1430">
      <w:start w:val="15"/>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0" w15:restartNumberingAfterBreak="0">
    <w:nsid w:val="5D567ED7"/>
    <w:multiLevelType w:val="multilevel"/>
    <w:tmpl w:val="A7FE5FA0"/>
    <w:lvl w:ilvl="0">
      <w:start w:val="16"/>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5E7751FE"/>
    <w:multiLevelType w:val="multilevel"/>
    <w:tmpl w:val="873C88D6"/>
    <w:lvl w:ilvl="0">
      <w:start w:val="1"/>
      <w:numFmt w:val="decimal"/>
      <w:lvlText w:val="%1."/>
      <w:lvlJc w:val="left"/>
      <w:pPr>
        <w:ind w:left="72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22" w15:restartNumberingAfterBreak="0">
    <w:nsid w:val="61BC2E9D"/>
    <w:multiLevelType w:val="hybridMultilevel"/>
    <w:tmpl w:val="B74667F0"/>
    <w:lvl w:ilvl="0" w:tplc="D1148DC2">
      <w:start w:val="27"/>
      <w:numFmt w:val="decimal"/>
      <w:lvlText w:val="%1."/>
      <w:lvlJc w:val="left"/>
      <w:pPr>
        <w:ind w:left="1854" w:hanging="360"/>
      </w:pPr>
      <w:rPr>
        <w:rFonts w:hint="default"/>
        <w:b/>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23" w15:restartNumberingAfterBreak="0">
    <w:nsid w:val="64850B72"/>
    <w:multiLevelType w:val="multilevel"/>
    <w:tmpl w:val="13A61EC2"/>
    <w:lvl w:ilvl="0">
      <w:start w:val="1"/>
      <w:numFmt w:val="decimal"/>
      <w:lvlText w:val="%1."/>
      <w:lvlJc w:val="left"/>
      <w:pPr>
        <w:ind w:left="1778" w:hanging="360"/>
      </w:pPr>
      <w:rPr>
        <w:rFonts w:hint="default"/>
        <w:b w:val="0"/>
      </w:rPr>
    </w:lvl>
    <w:lvl w:ilvl="1">
      <w:start w:val="1"/>
      <w:numFmt w:val="decimal"/>
      <w:isLgl/>
      <w:lvlText w:val="%1.%2."/>
      <w:lvlJc w:val="left"/>
      <w:pPr>
        <w:ind w:left="2312" w:hanging="480"/>
      </w:pPr>
      <w:rPr>
        <w:rFonts w:hint="default"/>
      </w:rPr>
    </w:lvl>
    <w:lvl w:ilvl="2">
      <w:start w:val="1"/>
      <w:numFmt w:val="decimal"/>
      <w:isLgl/>
      <w:lvlText w:val="%1.%2.%3."/>
      <w:lvlJc w:val="left"/>
      <w:pPr>
        <w:ind w:left="2966" w:hanging="720"/>
      </w:pPr>
      <w:rPr>
        <w:rFonts w:hint="default"/>
      </w:rPr>
    </w:lvl>
    <w:lvl w:ilvl="3">
      <w:start w:val="1"/>
      <w:numFmt w:val="decimal"/>
      <w:isLgl/>
      <w:lvlText w:val="%1.%2.%3.%4."/>
      <w:lvlJc w:val="left"/>
      <w:pPr>
        <w:ind w:left="3380" w:hanging="720"/>
      </w:pPr>
      <w:rPr>
        <w:rFonts w:hint="default"/>
      </w:rPr>
    </w:lvl>
    <w:lvl w:ilvl="4">
      <w:start w:val="1"/>
      <w:numFmt w:val="decimal"/>
      <w:isLgl/>
      <w:lvlText w:val="%1.%2.%3.%4.%5."/>
      <w:lvlJc w:val="left"/>
      <w:pPr>
        <w:ind w:left="4154" w:hanging="1080"/>
      </w:pPr>
      <w:rPr>
        <w:rFonts w:hint="default"/>
      </w:rPr>
    </w:lvl>
    <w:lvl w:ilvl="5">
      <w:start w:val="1"/>
      <w:numFmt w:val="decimal"/>
      <w:isLgl/>
      <w:lvlText w:val="%1.%2.%3.%4.%5.%6."/>
      <w:lvlJc w:val="left"/>
      <w:pPr>
        <w:ind w:left="4568" w:hanging="1080"/>
      </w:pPr>
      <w:rPr>
        <w:rFonts w:hint="default"/>
      </w:rPr>
    </w:lvl>
    <w:lvl w:ilvl="6">
      <w:start w:val="1"/>
      <w:numFmt w:val="decimal"/>
      <w:isLgl/>
      <w:lvlText w:val="%1.%2.%3.%4.%5.%6.%7."/>
      <w:lvlJc w:val="left"/>
      <w:pPr>
        <w:ind w:left="5342" w:hanging="1440"/>
      </w:pPr>
      <w:rPr>
        <w:rFonts w:hint="default"/>
      </w:rPr>
    </w:lvl>
    <w:lvl w:ilvl="7">
      <w:start w:val="1"/>
      <w:numFmt w:val="decimal"/>
      <w:isLgl/>
      <w:lvlText w:val="%1.%2.%3.%4.%5.%6.%7.%8."/>
      <w:lvlJc w:val="left"/>
      <w:pPr>
        <w:ind w:left="5756" w:hanging="1440"/>
      </w:pPr>
      <w:rPr>
        <w:rFonts w:hint="default"/>
      </w:rPr>
    </w:lvl>
    <w:lvl w:ilvl="8">
      <w:start w:val="1"/>
      <w:numFmt w:val="decimal"/>
      <w:isLgl/>
      <w:lvlText w:val="%1.%2.%3.%4.%5.%6.%7.%8.%9."/>
      <w:lvlJc w:val="left"/>
      <w:pPr>
        <w:ind w:left="6530" w:hanging="1800"/>
      </w:pPr>
      <w:rPr>
        <w:rFonts w:hint="default"/>
      </w:rPr>
    </w:lvl>
  </w:abstractNum>
  <w:abstractNum w:abstractNumId="24" w15:restartNumberingAfterBreak="0">
    <w:nsid w:val="67D0546C"/>
    <w:multiLevelType w:val="multilevel"/>
    <w:tmpl w:val="F412079A"/>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68457F8E"/>
    <w:multiLevelType w:val="multilevel"/>
    <w:tmpl w:val="6542FC4C"/>
    <w:lvl w:ilvl="0">
      <w:start w:val="1"/>
      <w:numFmt w:val="decimal"/>
      <w:lvlText w:val="%1."/>
      <w:lvlJc w:val="left"/>
      <w:pPr>
        <w:ind w:left="1069"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944C1B"/>
    <w:multiLevelType w:val="hybridMultilevel"/>
    <w:tmpl w:val="E07A24C2"/>
    <w:lvl w:ilvl="0" w:tplc="2F8698C2">
      <w:start w:val="61"/>
      <w:numFmt w:val="decimal"/>
      <w:lvlText w:val="%1."/>
      <w:lvlJc w:val="left"/>
      <w:pPr>
        <w:ind w:left="1494" w:hanging="360"/>
      </w:pPr>
      <w:rPr>
        <w:rFonts w:hint="default"/>
        <w:b/>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7" w15:restartNumberingAfterBreak="0">
    <w:nsid w:val="6C80393D"/>
    <w:multiLevelType w:val="hybridMultilevel"/>
    <w:tmpl w:val="9886C332"/>
    <w:lvl w:ilvl="0" w:tplc="8D628478">
      <w:start w:val="19"/>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517356311">
    <w:abstractNumId w:val="23"/>
  </w:num>
  <w:num w:numId="2" w16cid:durableId="60759363">
    <w:abstractNumId w:val="0"/>
  </w:num>
  <w:num w:numId="3" w16cid:durableId="886256355">
    <w:abstractNumId w:val="1"/>
  </w:num>
  <w:num w:numId="4" w16cid:durableId="400905312">
    <w:abstractNumId w:val="2"/>
  </w:num>
  <w:num w:numId="5" w16cid:durableId="299462858">
    <w:abstractNumId w:val="6"/>
  </w:num>
  <w:num w:numId="6" w16cid:durableId="195041699">
    <w:abstractNumId w:val="5"/>
  </w:num>
  <w:num w:numId="7" w16cid:durableId="1901939834">
    <w:abstractNumId w:val="20"/>
  </w:num>
  <w:num w:numId="8" w16cid:durableId="1366716189">
    <w:abstractNumId w:val="15"/>
  </w:num>
  <w:num w:numId="9" w16cid:durableId="811020283">
    <w:abstractNumId w:val="14"/>
  </w:num>
  <w:num w:numId="10" w16cid:durableId="1980574801">
    <w:abstractNumId w:val="8"/>
  </w:num>
  <w:num w:numId="11" w16cid:durableId="1041594892">
    <w:abstractNumId w:val="7"/>
  </w:num>
  <w:num w:numId="12" w16cid:durableId="1251113522">
    <w:abstractNumId w:val="4"/>
  </w:num>
  <w:num w:numId="13" w16cid:durableId="1167818006">
    <w:abstractNumId w:val="18"/>
  </w:num>
  <w:num w:numId="14" w16cid:durableId="1249458988">
    <w:abstractNumId w:val="12"/>
  </w:num>
  <w:num w:numId="15" w16cid:durableId="461266533">
    <w:abstractNumId w:val="10"/>
  </w:num>
  <w:num w:numId="16" w16cid:durableId="1792017003">
    <w:abstractNumId w:val="21"/>
  </w:num>
  <w:num w:numId="17" w16cid:durableId="1150056692">
    <w:abstractNumId w:val="24"/>
  </w:num>
  <w:num w:numId="18" w16cid:durableId="643317639">
    <w:abstractNumId w:val="25"/>
  </w:num>
  <w:num w:numId="19" w16cid:durableId="686953981">
    <w:abstractNumId w:val="13"/>
  </w:num>
  <w:num w:numId="20" w16cid:durableId="1415929589">
    <w:abstractNumId w:val="19"/>
  </w:num>
  <w:num w:numId="21" w16cid:durableId="968704441">
    <w:abstractNumId w:val="27"/>
  </w:num>
  <w:num w:numId="22" w16cid:durableId="105539217">
    <w:abstractNumId w:val="16"/>
  </w:num>
  <w:num w:numId="23" w16cid:durableId="1924795117">
    <w:abstractNumId w:val="17"/>
  </w:num>
  <w:num w:numId="24" w16cid:durableId="1550459118">
    <w:abstractNumId w:val="22"/>
  </w:num>
  <w:num w:numId="25" w16cid:durableId="1106928161">
    <w:abstractNumId w:val="9"/>
  </w:num>
  <w:num w:numId="26" w16cid:durableId="1873574764">
    <w:abstractNumId w:val="11"/>
  </w:num>
  <w:num w:numId="27" w16cid:durableId="51389408">
    <w:abstractNumId w:val="26"/>
  </w:num>
  <w:num w:numId="28" w16cid:durableId="2145146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A8E"/>
    <w:rsid w:val="00001438"/>
    <w:rsid w:val="000077F3"/>
    <w:rsid w:val="00014EBD"/>
    <w:rsid w:val="000227F5"/>
    <w:rsid w:val="00023194"/>
    <w:rsid w:val="00024CE3"/>
    <w:rsid w:val="00030086"/>
    <w:rsid w:val="00030F03"/>
    <w:rsid w:val="00033734"/>
    <w:rsid w:val="00033F55"/>
    <w:rsid w:val="00036C03"/>
    <w:rsid w:val="00041DF9"/>
    <w:rsid w:val="00043CFD"/>
    <w:rsid w:val="000501B3"/>
    <w:rsid w:val="00050259"/>
    <w:rsid w:val="000534E0"/>
    <w:rsid w:val="00053FD3"/>
    <w:rsid w:val="000668F3"/>
    <w:rsid w:val="00076D24"/>
    <w:rsid w:val="00081037"/>
    <w:rsid w:val="0008115D"/>
    <w:rsid w:val="00081BED"/>
    <w:rsid w:val="00081D3E"/>
    <w:rsid w:val="00082FED"/>
    <w:rsid w:val="00083D88"/>
    <w:rsid w:val="00085507"/>
    <w:rsid w:val="000876EA"/>
    <w:rsid w:val="00087D71"/>
    <w:rsid w:val="00090E5A"/>
    <w:rsid w:val="00093952"/>
    <w:rsid w:val="0009467A"/>
    <w:rsid w:val="000959A1"/>
    <w:rsid w:val="00096BEC"/>
    <w:rsid w:val="0009729B"/>
    <w:rsid w:val="000A59F3"/>
    <w:rsid w:val="000A63B4"/>
    <w:rsid w:val="000A7855"/>
    <w:rsid w:val="000B6FF8"/>
    <w:rsid w:val="000C4AD2"/>
    <w:rsid w:val="000D2AAF"/>
    <w:rsid w:val="000D3D79"/>
    <w:rsid w:val="000E2D20"/>
    <w:rsid w:val="000E3869"/>
    <w:rsid w:val="000F0AD5"/>
    <w:rsid w:val="000F1A3A"/>
    <w:rsid w:val="000F3151"/>
    <w:rsid w:val="000F4891"/>
    <w:rsid w:val="000F48D7"/>
    <w:rsid w:val="0010061A"/>
    <w:rsid w:val="001021BD"/>
    <w:rsid w:val="00102706"/>
    <w:rsid w:val="0010682C"/>
    <w:rsid w:val="00106A14"/>
    <w:rsid w:val="001111B4"/>
    <w:rsid w:val="00114443"/>
    <w:rsid w:val="00115D64"/>
    <w:rsid w:val="00122C2C"/>
    <w:rsid w:val="00123591"/>
    <w:rsid w:val="00127DB8"/>
    <w:rsid w:val="00132C52"/>
    <w:rsid w:val="001336E0"/>
    <w:rsid w:val="00136006"/>
    <w:rsid w:val="00141402"/>
    <w:rsid w:val="00142764"/>
    <w:rsid w:val="001427A2"/>
    <w:rsid w:val="0015063C"/>
    <w:rsid w:val="001569F3"/>
    <w:rsid w:val="00161A25"/>
    <w:rsid w:val="001633EE"/>
    <w:rsid w:val="00166FD7"/>
    <w:rsid w:val="001670B2"/>
    <w:rsid w:val="00167D99"/>
    <w:rsid w:val="00170384"/>
    <w:rsid w:val="00170E0C"/>
    <w:rsid w:val="00171CFC"/>
    <w:rsid w:val="001760EC"/>
    <w:rsid w:val="00177475"/>
    <w:rsid w:val="001777F7"/>
    <w:rsid w:val="00183744"/>
    <w:rsid w:val="001839BE"/>
    <w:rsid w:val="001840C1"/>
    <w:rsid w:val="00186DA4"/>
    <w:rsid w:val="001906C2"/>
    <w:rsid w:val="001946F1"/>
    <w:rsid w:val="00197B8B"/>
    <w:rsid w:val="001A55EF"/>
    <w:rsid w:val="001C1213"/>
    <w:rsid w:val="001C30BA"/>
    <w:rsid w:val="001C4EFF"/>
    <w:rsid w:val="001C67A7"/>
    <w:rsid w:val="001D071D"/>
    <w:rsid w:val="001D2BAE"/>
    <w:rsid w:val="001D6DA3"/>
    <w:rsid w:val="001E2D4D"/>
    <w:rsid w:val="001F2B8D"/>
    <w:rsid w:val="001F3F24"/>
    <w:rsid w:val="001F5785"/>
    <w:rsid w:val="00202D4C"/>
    <w:rsid w:val="00205550"/>
    <w:rsid w:val="00212D94"/>
    <w:rsid w:val="00214E62"/>
    <w:rsid w:val="00215F30"/>
    <w:rsid w:val="0021623D"/>
    <w:rsid w:val="00223126"/>
    <w:rsid w:val="00230710"/>
    <w:rsid w:val="00234035"/>
    <w:rsid w:val="0023486A"/>
    <w:rsid w:val="00240949"/>
    <w:rsid w:val="00243393"/>
    <w:rsid w:val="00243FBA"/>
    <w:rsid w:val="00244ADC"/>
    <w:rsid w:val="00247174"/>
    <w:rsid w:val="00250DDB"/>
    <w:rsid w:val="0025364F"/>
    <w:rsid w:val="00254B5E"/>
    <w:rsid w:val="002561CB"/>
    <w:rsid w:val="00264E90"/>
    <w:rsid w:val="00267C3E"/>
    <w:rsid w:val="00271243"/>
    <w:rsid w:val="002766CE"/>
    <w:rsid w:val="00277E43"/>
    <w:rsid w:val="00287008"/>
    <w:rsid w:val="00287CBF"/>
    <w:rsid w:val="00290CA1"/>
    <w:rsid w:val="00295B10"/>
    <w:rsid w:val="002A2F82"/>
    <w:rsid w:val="002A3BA0"/>
    <w:rsid w:val="002A4D2D"/>
    <w:rsid w:val="002A5866"/>
    <w:rsid w:val="002A706C"/>
    <w:rsid w:val="002A7646"/>
    <w:rsid w:val="002B5064"/>
    <w:rsid w:val="002B68DB"/>
    <w:rsid w:val="002C0204"/>
    <w:rsid w:val="002C208B"/>
    <w:rsid w:val="002C5317"/>
    <w:rsid w:val="002D1E76"/>
    <w:rsid w:val="002D46A7"/>
    <w:rsid w:val="002D4DBD"/>
    <w:rsid w:val="002E3E19"/>
    <w:rsid w:val="002E4FA0"/>
    <w:rsid w:val="002E559A"/>
    <w:rsid w:val="003069D8"/>
    <w:rsid w:val="00307BEB"/>
    <w:rsid w:val="003116E9"/>
    <w:rsid w:val="003157B7"/>
    <w:rsid w:val="003230B9"/>
    <w:rsid w:val="00331B41"/>
    <w:rsid w:val="003368D1"/>
    <w:rsid w:val="00340F5C"/>
    <w:rsid w:val="0035170B"/>
    <w:rsid w:val="00353D14"/>
    <w:rsid w:val="00354824"/>
    <w:rsid w:val="003606C4"/>
    <w:rsid w:val="00361152"/>
    <w:rsid w:val="00363AC6"/>
    <w:rsid w:val="003745AC"/>
    <w:rsid w:val="0037687A"/>
    <w:rsid w:val="00381E1B"/>
    <w:rsid w:val="003824CB"/>
    <w:rsid w:val="0038259E"/>
    <w:rsid w:val="00384EF5"/>
    <w:rsid w:val="00394B84"/>
    <w:rsid w:val="00394DD6"/>
    <w:rsid w:val="0039685B"/>
    <w:rsid w:val="00396996"/>
    <w:rsid w:val="003A0A8E"/>
    <w:rsid w:val="003A47ED"/>
    <w:rsid w:val="003A50F4"/>
    <w:rsid w:val="003A6294"/>
    <w:rsid w:val="003B3720"/>
    <w:rsid w:val="003B3989"/>
    <w:rsid w:val="003B5CB2"/>
    <w:rsid w:val="003C120A"/>
    <w:rsid w:val="003D2430"/>
    <w:rsid w:val="003D720A"/>
    <w:rsid w:val="003E252E"/>
    <w:rsid w:val="003E314D"/>
    <w:rsid w:val="003E6362"/>
    <w:rsid w:val="003E6921"/>
    <w:rsid w:val="003F03F1"/>
    <w:rsid w:val="003F400C"/>
    <w:rsid w:val="003F4833"/>
    <w:rsid w:val="004011C7"/>
    <w:rsid w:val="004023F8"/>
    <w:rsid w:val="00402696"/>
    <w:rsid w:val="0040393D"/>
    <w:rsid w:val="00403E53"/>
    <w:rsid w:val="0040520B"/>
    <w:rsid w:val="00411FA3"/>
    <w:rsid w:val="00413609"/>
    <w:rsid w:val="004162F5"/>
    <w:rsid w:val="004213C8"/>
    <w:rsid w:val="004253DF"/>
    <w:rsid w:val="00425C2F"/>
    <w:rsid w:val="00427ED0"/>
    <w:rsid w:val="004300ED"/>
    <w:rsid w:val="004365AC"/>
    <w:rsid w:val="00443B47"/>
    <w:rsid w:val="00444EC7"/>
    <w:rsid w:val="0044528D"/>
    <w:rsid w:val="00447360"/>
    <w:rsid w:val="0045438F"/>
    <w:rsid w:val="004605F5"/>
    <w:rsid w:val="00461C02"/>
    <w:rsid w:val="004653E3"/>
    <w:rsid w:val="00467EAD"/>
    <w:rsid w:val="00475E08"/>
    <w:rsid w:val="004775E2"/>
    <w:rsid w:val="00480199"/>
    <w:rsid w:val="004801C6"/>
    <w:rsid w:val="00482A76"/>
    <w:rsid w:val="00483B6A"/>
    <w:rsid w:val="00485908"/>
    <w:rsid w:val="00490B08"/>
    <w:rsid w:val="0049285B"/>
    <w:rsid w:val="00494260"/>
    <w:rsid w:val="00495683"/>
    <w:rsid w:val="004A0CAA"/>
    <w:rsid w:val="004A2B13"/>
    <w:rsid w:val="004A2CFE"/>
    <w:rsid w:val="004A3E21"/>
    <w:rsid w:val="004A6FBC"/>
    <w:rsid w:val="004B4023"/>
    <w:rsid w:val="004B787B"/>
    <w:rsid w:val="004C2204"/>
    <w:rsid w:val="004C281D"/>
    <w:rsid w:val="004C28F6"/>
    <w:rsid w:val="004C477B"/>
    <w:rsid w:val="004C4DE7"/>
    <w:rsid w:val="004C65EC"/>
    <w:rsid w:val="004D3029"/>
    <w:rsid w:val="004D5EE6"/>
    <w:rsid w:val="004D722B"/>
    <w:rsid w:val="004F04B5"/>
    <w:rsid w:val="004F47D5"/>
    <w:rsid w:val="004F768E"/>
    <w:rsid w:val="0050301E"/>
    <w:rsid w:val="005060CE"/>
    <w:rsid w:val="0051194F"/>
    <w:rsid w:val="00514806"/>
    <w:rsid w:val="005157A0"/>
    <w:rsid w:val="0051641E"/>
    <w:rsid w:val="005204B1"/>
    <w:rsid w:val="00532677"/>
    <w:rsid w:val="00536F40"/>
    <w:rsid w:val="005378DF"/>
    <w:rsid w:val="005433FA"/>
    <w:rsid w:val="00544BA6"/>
    <w:rsid w:val="005465AC"/>
    <w:rsid w:val="00547B04"/>
    <w:rsid w:val="00551247"/>
    <w:rsid w:val="00553511"/>
    <w:rsid w:val="005537A8"/>
    <w:rsid w:val="00555A96"/>
    <w:rsid w:val="00557B7D"/>
    <w:rsid w:val="005607BA"/>
    <w:rsid w:val="0056207F"/>
    <w:rsid w:val="005635C8"/>
    <w:rsid w:val="005640A6"/>
    <w:rsid w:val="00566731"/>
    <w:rsid w:val="00566F00"/>
    <w:rsid w:val="005724C0"/>
    <w:rsid w:val="00572511"/>
    <w:rsid w:val="00572750"/>
    <w:rsid w:val="00572EAE"/>
    <w:rsid w:val="00573945"/>
    <w:rsid w:val="00574E10"/>
    <w:rsid w:val="0057611F"/>
    <w:rsid w:val="00577325"/>
    <w:rsid w:val="0057785F"/>
    <w:rsid w:val="005831BF"/>
    <w:rsid w:val="005837D4"/>
    <w:rsid w:val="005862A5"/>
    <w:rsid w:val="005869E9"/>
    <w:rsid w:val="00590A1D"/>
    <w:rsid w:val="005942E9"/>
    <w:rsid w:val="005A124E"/>
    <w:rsid w:val="005A3D5E"/>
    <w:rsid w:val="005A426C"/>
    <w:rsid w:val="005A47F6"/>
    <w:rsid w:val="005A5AEB"/>
    <w:rsid w:val="005A7586"/>
    <w:rsid w:val="005B288F"/>
    <w:rsid w:val="005B4336"/>
    <w:rsid w:val="005C0CFB"/>
    <w:rsid w:val="005C2CB7"/>
    <w:rsid w:val="005C5C3B"/>
    <w:rsid w:val="005E4291"/>
    <w:rsid w:val="005E51A6"/>
    <w:rsid w:val="005E5ADF"/>
    <w:rsid w:val="005E5CDA"/>
    <w:rsid w:val="005E6082"/>
    <w:rsid w:val="005E70DC"/>
    <w:rsid w:val="005F3893"/>
    <w:rsid w:val="005F4477"/>
    <w:rsid w:val="005F557C"/>
    <w:rsid w:val="005F654D"/>
    <w:rsid w:val="00602A83"/>
    <w:rsid w:val="00604740"/>
    <w:rsid w:val="0060594F"/>
    <w:rsid w:val="006100DD"/>
    <w:rsid w:val="0061175D"/>
    <w:rsid w:val="006120BC"/>
    <w:rsid w:val="0061210D"/>
    <w:rsid w:val="00612D55"/>
    <w:rsid w:val="00613010"/>
    <w:rsid w:val="00616AC9"/>
    <w:rsid w:val="0062249B"/>
    <w:rsid w:val="006245A7"/>
    <w:rsid w:val="00633B77"/>
    <w:rsid w:val="00633DD8"/>
    <w:rsid w:val="00634155"/>
    <w:rsid w:val="00634DAB"/>
    <w:rsid w:val="00636773"/>
    <w:rsid w:val="006411A6"/>
    <w:rsid w:val="00642ADA"/>
    <w:rsid w:val="00643831"/>
    <w:rsid w:val="00645455"/>
    <w:rsid w:val="006467AF"/>
    <w:rsid w:val="00646F58"/>
    <w:rsid w:val="0065050B"/>
    <w:rsid w:val="00653349"/>
    <w:rsid w:val="0065650F"/>
    <w:rsid w:val="00667719"/>
    <w:rsid w:val="006721F3"/>
    <w:rsid w:val="00675496"/>
    <w:rsid w:val="00676002"/>
    <w:rsid w:val="00677DE6"/>
    <w:rsid w:val="00681771"/>
    <w:rsid w:val="00683FA5"/>
    <w:rsid w:val="006853D6"/>
    <w:rsid w:val="0069296E"/>
    <w:rsid w:val="00692F49"/>
    <w:rsid w:val="00697385"/>
    <w:rsid w:val="006A180C"/>
    <w:rsid w:val="006A3618"/>
    <w:rsid w:val="006A36CF"/>
    <w:rsid w:val="006A7BC7"/>
    <w:rsid w:val="006C355C"/>
    <w:rsid w:val="006D177D"/>
    <w:rsid w:val="006D6120"/>
    <w:rsid w:val="006D629F"/>
    <w:rsid w:val="006D6A35"/>
    <w:rsid w:val="006E0272"/>
    <w:rsid w:val="006E33FB"/>
    <w:rsid w:val="006E4008"/>
    <w:rsid w:val="006F1929"/>
    <w:rsid w:val="006F2FD9"/>
    <w:rsid w:val="006F5482"/>
    <w:rsid w:val="006F5566"/>
    <w:rsid w:val="007016B3"/>
    <w:rsid w:val="007020F3"/>
    <w:rsid w:val="00704216"/>
    <w:rsid w:val="007100F7"/>
    <w:rsid w:val="007120F6"/>
    <w:rsid w:val="00713ABE"/>
    <w:rsid w:val="00715E8A"/>
    <w:rsid w:val="00716029"/>
    <w:rsid w:val="00717FE3"/>
    <w:rsid w:val="00720F55"/>
    <w:rsid w:val="00722E62"/>
    <w:rsid w:val="0072508E"/>
    <w:rsid w:val="00730908"/>
    <w:rsid w:val="0073614F"/>
    <w:rsid w:val="00737769"/>
    <w:rsid w:val="00743028"/>
    <w:rsid w:val="00743EC7"/>
    <w:rsid w:val="00761762"/>
    <w:rsid w:val="00761F2B"/>
    <w:rsid w:val="00762C10"/>
    <w:rsid w:val="00762EB0"/>
    <w:rsid w:val="00775E93"/>
    <w:rsid w:val="00776A07"/>
    <w:rsid w:val="00780C36"/>
    <w:rsid w:val="00780F11"/>
    <w:rsid w:val="00784B51"/>
    <w:rsid w:val="0079180A"/>
    <w:rsid w:val="00794CF7"/>
    <w:rsid w:val="007A19F8"/>
    <w:rsid w:val="007A2FB9"/>
    <w:rsid w:val="007A5852"/>
    <w:rsid w:val="007A5AB8"/>
    <w:rsid w:val="007B19E7"/>
    <w:rsid w:val="007B33B8"/>
    <w:rsid w:val="007B3D05"/>
    <w:rsid w:val="007C086A"/>
    <w:rsid w:val="007C22A0"/>
    <w:rsid w:val="007C33EF"/>
    <w:rsid w:val="007C6ECB"/>
    <w:rsid w:val="007D0BE6"/>
    <w:rsid w:val="007D0C98"/>
    <w:rsid w:val="007D433D"/>
    <w:rsid w:val="007D6543"/>
    <w:rsid w:val="007D6921"/>
    <w:rsid w:val="007E01EF"/>
    <w:rsid w:val="007E327A"/>
    <w:rsid w:val="007E685C"/>
    <w:rsid w:val="007F19F3"/>
    <w:rsid w:val="007F3922"/>
    <w:rsid w:val="007F41BD"/>
    <w:rsid w:val="007F5BD5"/>
    <w:rsid w:val="007F7B0A"/>
    <w:rsid w:val="00803049"/>
    <w:rsid w:val="00812B4E"/>
    <w:rsid w:val="008161C4"/>
    <w:rsid w:val="00820A34"/>
    <w:rsid w:val="00826840"/>
    <w:rsid w:val="00830186"/>
    <w:rsid w:val="00834C25"/>
    <w:rsid w:val="00836EE4"/>
    <w:rsid w:val="0084426E"/>
    <w:rsid w:val="00844AC7"/>
    <w:rsid w:val="00847707"/>
    <w:rsid w:val="0085108A"/>
    <w:rsid w:val="008555DB"/>
    <w:rsid w:val="008575CE"/>
    <w:rsid w:val="00863C66"/>
    <w:rsid w:val="00864D00"/>
    <w:rsid w:val="00866667"/>
    <w:rsid w:val="008673E7"/>
    <w:rsid w:val="00870094"/>
    <w:rsid w:val="0087093C"/>
    <w:rsid w:val="008721B8"/>
    <w:rsid w:val="008750AE"/>
    <w:rsid w:val="00875852"/>
    <w:rsid w:val="00875A05"/>
    <w:rsid w:val="008763AD"/>
    <w:rsid w:val="0088131A"/>
    <w:rsid w:val="008839E2"/>
    <w:rsid w:val="00892D5E"/>
    <w:rsid w:val="00896DB5"/>
    <w:rsid w:val="00897CDC"/>
    <w:rsid w:val="008A35ED"/>
    <w:rsid w:val="008A4001"/>
    <w:rsid w:val="008A490E"/>
    <w:rsid w:val="008B1FC6"/>
    <w:rsid w:val="008B2978"/>
    <w:rsid w:val="008B6B19"/>
    <w:rsid w:val="008C0E83"/>
    <w:rsid w:val="008D0E76"/>
    <w:rsid w:val="008D39FA"/>
    <w:rsid w:val="008D4BA0"/>
    <w:rsid w:val="008D647D"/>
    <w:rsid w:val="008E1B6A"/>
    <w:rsid w:val="008E6819"/>
    <w:rsid w:val="008F1465"/>
    <w:rsid w:val="008F20F0"/>
    <w:rsid w:val="008F3FF4"/>
    <w:rsid w:val="008F5C29"/>
    <w:rsid w:val="008F62D2"/>
    <w:rsid w:val="009029A5"/>
    <w:rsid w:val="009045DB"/>
    <w:rsid w:val="009068C9"/>
    <w:rsid w:val="00910FAC"/>
    <w:rsid w:val="00914279"/>
    <w:rsid w:val="00921956"/>
    <w:rsid w:val="0092340E"/>
    <w:rsid w:val="00924074"/>
    <w:rsid w:val="009248E3"/>
    <w:rsid w:val="00925778"/>
    <w:rsid w:val="0093257F"/>
    <w:rsid w:val="00932DB3"/>
    <w:rsid w:val="00933EEF"/>
    <w:rsid w:val="00935F0A"/>
    <w:rsid w:val="00945E7D"/>
    <w:rsid w:val="009511D7"/>
    <w:rsid w:val="00954460"/>
    <w:rsid w:val="00955139"/>
    <w:rsid w:val="00956440"/>
    <w:rsid w:val="009625E9"/>
    <w:rsid w:val="00965B00"/>
    <w:rsid w:val="009671D7"/>
    <w:rsid w:val="00971365"/>
    <w:rsid w:val="00972656"/>
    <w:rsid w:val="009751D0"/>
    <w:rsid w:val="00980D6D"/>
    <w:rsid w:val="00982901"/>
    <w:rsid w:val="0098599A"/>
    <w:rsid w:val="00986247"/>
    <w:rsid w:val="009960A4"/>
    <w:rsid w:val="00996631"/>
    <w:rsid w:val="00997095"/>
    <w:rsid w:val="009979E7"/>
    <w:rsid w:val="009A5724"/>
    <w:rsid w:val="009A5E58"/>
    <w:rsid w:val="009A5F56"/>
    <w:rsid w:val="009B08AD"/>
    <w:rsid w:val="009B0E18"/>
    <w:rsid w:val="009B2034"/>
    <w:rsid w:val="009B3B5C"/>
    <w:rsid w:val="009C09F6"/>
    <w:rsid w:val="009D10A0"/>
    <w:rsid w:val="009D3D5F"/>
    <w:rsid w:val="009E49B8"/>
    <w:rsid w:val="009F3675"/>
    <w:rsid w:val="009F4A58"/>
    <w:rsid w:val="009F573F"/>
    <w:rsid w:val="00A02045"/>
    <w:rsid w:val="00A02425"/>
    <w:rsid w:val="00A05BA6"/>
    <w:rsid w:val="00A07391"/>
    <w:rsid w:val="00A11687"/>
    <w:rsid w:val="00A12F2C"/>
    <w:rsid w:val="00A133F8"/>
    <w:rsid w:val="00A142E2"/>
    <w:rsid w:val="00A1487D"/>
    <w:rsid w:val="00A17F32"/>
    <w:rsid w:val="00A221FC"/>
    <w:rsid w:val="00A22902"/>
    <w:rsid w:val="00A22D8B"/>
    <w:rsid w:val="00A23B4D"/>
    <w:rsid w:val="00A24983"/>
    <w:rsid w:val="00A279F2"/>
    <w:rsid w:val="00A378E5"/>
    <w:rsid w:val="00A4067D"/>
    <w:rsid w:val="00A410D5"/>
    <w:rsid w:val="00A46E52"/>
    <w:rsid w:val="00A50659"/>
    <w:rsid w:val="00A509B5"/>
    <w:rsid w:val="00A50D7E"/>
    <w:rsid w:val="00A53B8F"/>
    <w:rsid w:val="00A54D83"/>
    <w:rsid w:val="00A57A29"/>
    <w:rsid w:val="00A57B0B"/>
    <w:rsid w:val="00A66B7E"/>
    <w:rsid w:val="00A67DAE"/>
    <w:rsid w:val="00A72D04"/>
    <w:rsid w:val="00A7408C"/>
    <w:rsid w:val="00A750B5"/>
    <w:rsid w:val="00A77D19"/>
    <w:rsid w:val="00A80288"/>
    <w:rsid w:val="00A8174D"/>
    <w:rsid w:val="00A832C9"/>
    <w:rsid w:val="00A92598"/>
    <w:rsid w:val="00A94F82"/>
    <w:rsid w:val="00A9626A"/>
    <w:rsid w:val="00A963CB"/>
    <w:rsid w:val="00A9726C"/>
    <w:rsid w:val="00AA006D"/>
    <w:rsid w:val="00AA03AF"/>
    <w:rsid w:val="00AA1EBD"/>
    <w:rsid w:val="00AA5A81"/>
    <w:rsid w:val="00AB1944"/>
    <w:rsid w:val="00AB35DC"/>
    <w:rsid w:val="00AB3E76"/>
    <w:rsid w:val="00AC0E5D"/>
    <w:rsid w:val="00AC76CB"/>
    <w:rsid w:val="00AD005B"/>
    <w:rsid w:val="00AD4BB1"/>
    <w:rsid w:val="00AE0A9D"/>
    <w:rsid w:val="00AE25CE"/>
    <w:rsid w:val="00AE4002"/>
    <w:rsid w:val="00AE6492"/>
    <w:rsid w:val="00AE6C4B"/>
    <w:rsid w:val="00AF0C85"/>
    <w:rsid w:val="00AF251F"/>
    <w:rsid w:val="00AF309F"/>
    <w:rsid w:val="00AF46DE"/>
    <w:rsid w:val="00AF486E"/>
    <w:rsid w:val="00AF6FB7"/>
    <w:rsid w:val="00AF6FC5"/>
    <w:rsid w:val="00AF76F2"/>
    <w:rsid w:val="00B01069"/>
    <w:rsid w:val="00B036C9"/>
    <w:rsid w:val="00B051B8"/>
    <w:rsid w:val="00B071DD"/>
    <w:rsid w:val="00B10056"/>
    <w:rsid w:val="00B104D4"/>
    <w:rsid w:val="00B12D6B"/>
    <w:rsid w:val="00B136C1"/>
    <w:rsid w:val="00B14669"/>
    <w:rsid w:val="00B241AD"/>
    <w:rsid w:val="00B3132A"/>
    <w:rsid w:val="00B32C5E"/>
    <w:rsid w:val="00B32DBE"/>
    <w:rsid w:val="00B33240"/>
    <w:rsid w:val="00B44F47"/>
    <w:rsid w:val="00B476EA"/>
    <w:rsid w:val="00B47734"/>
    <w:rsid w:val="00B508C6"/>
    <w:rsid w:val="00B51ACA"/>
    <w:rsid w:val="00B540CF"/>
    <w:rsid w:val="00B564B7"/>
    <w:rsid w:val="00B60205"/>
    <w:rsid w:val="00B6063A"/>
    <w:rsid w:val="00B61E49"/>
    <w:rsid w:val="00B64789"/>
    <w:rsid w:val="00B6759C"/>
    <w:rsid w:val="00B67F9D"/>
    <w:rsid w:val="00B71F81"/>
    <w:rsid w:val="00B74511"/>
    <w:rsid w:val="00B82CAE"/>
    <w:rsid w:val="00B83201"/>
    <w:rsid w:val="00B84F78"/>
    <w:rsid w:val="00B873AB"/>
    <w:rsid w:val="00B91658"/>
    <w:rsid w:val="00B95D04"/>
    <w:rsid w:val="00B96A5D"/>
    <w:rsid w:val="00BA31DA"/>
    <w:rsid w:val="00BA32CE"/>
    <w:rsid w:val="00BB2732"/>
    <w:rsid w:val="00BB5BC4"/>
    <w:rsid w:val="00BC4C06"/>
    <w:rsid w:val="00BD0504"/>
    <w:rsid w:val="00BD1F70"/>
    <w:rsid w:val="00BD3CE1"/>
    <w:rsid w:val="00BE0162"/>
    <w:rsid w:val="00BE6F76"/>
    <w:rsid w:val="00BF3593"/>
    <w:rsid w:val="00BF3E27"/>
    <w:rsid w:val="00BF4FD8"/>
    <w:rsid w:val="00BF637A"/>
    <w:rsid w:val="00BF6B60"/>
    <w:rsid w:val="00BF704F"/>
    <w:rsid w:val="00BF71CE"/>
    <w:rsid w:val="00C00AC7"/>
    <w:rsid w:val="00C164F6"/>
    <w:rsid w:val="00C170C5"/>
    <w:rsid w:val="00C22C7D"/>
    <w:rsid w:val="00C23095"/>
    <w:rsid w:val="00C33A56"/>
    <w:rsid w:val="00C42FF9"/>
    <w:rsid w:val="00C43DF3"/>
    <w:rsid w:val="00C47E26"/>
    <w:rsid w:val="00C51204"/>
    <w:rsid w:val="00C5567F"/>
    <w:rsid w:val="00C55DED"/>
    <w:rsid w:val="00C56EA0"/>
    <w:rsid w:val="00C663AB"/>
    <w:rsid w:val="00C80A05"/>
    <w:rsid w:val="00C83AFC"/>
    <w:rsid w:val="00C92F62"/>
    <w:rsid w:val="00C94D51"/>
    <w:rsid w:val="00C95471"/>
    <w:rsid w:val="00C96CF7"/>
    <w:rsid w:val="00C9789C"/>
    <w:rsid w:val="00CA3259"/>
    <w:rsid w:val="00CA500B"/>
    <w:rsid w:val="00CB0037"/>
    <w:rsid w:val="00CB1A5B"/>
    <w:rsid w:val="00CB30F0"/>
    <w:rsid w:val="00CB5D50"/>
    <w:rsid w:val="00CC06CA"/>
    <w:rsid w:val="00CC582C"/>
    <w:rsid w:val="00CC684E"/>
    <w:rsid w:val="00CD2850"/>
    <w:rsid w:val="00CD5CC9"/>
    <w:rsid w:val="00CD5CF7"/>
    <w:rsid w:val="00CD5D98"/>
    <w:rsid w:val="00CE3E22"/>
    <w:rsid w:val="00CE4B69"/>
    <w:rsid w:val="00CE5B9E"/>
    <w:rsid w:val="00CE705C"/>
    <w:rsid w:val="00CF7EB9"/>
    <w:rsid w:val="00D0062C"/>
    <w:rsid w:val="00D03160"/>
    <w:rsid w:val="00D0371F"/>
    <w:rsid w:val="00D0694E"/>
    <w:rsid w:val="00D06DAA"/>
    <w:rsid w:val="00D10F3B"/>
    <w:rsid w:val="00D11936"/>
    <w:rsid w:val="00D148DF"/>
    <w:rsid w:val="00D1595B"/>
    <w:rsid w:val="00D24308"/>
    <w:rsid w:val="00D25431"/>
    <w:rsid w:val="00D25FAB"/>
    <w:rsid w:val="00D26C42"/>
    <w:rsid w:val="00D3193C"/>
    <w:rsid w:val="00D31C33"/>
    <w:rsid w:val="00D33AA4"/>
    <w:rsid w:val="00D34135"/>
    <w:rsid w:val="00D357E4"/>
    <w:rsid w:val="00D4218C"/>
    <w:rsid w:val="00D43F6A"/>
    <w:rsid w:val="00D446E6"/>
    <w:rsid w:val="00D45916"/>
    <w:rsid w:val="00D47900"/>
    <w:rsid w:val="00D54945"/>
    <w:rsid w:val="00D557E7"/>
    <w:rsid w:val="00D605F8"/>
    <w:rsid w:val="00D617C2"/>
    <w:rsid w:val="00D6215D"/>
    <w:rsid w:val="00D63140"/>
    <w:rsid w:val="00D75107"/>
    <w:rsid w:val="00D7541F"/>
    <w:rsid w:val="00D7695D"/>
    <w:rsid w:val="00D8134E"/>
    <w:rsid w:val="00D836C5"/>
    <w:rsid w:val="00D83F28"/>
    <w:rsid w:val="00D87BA4"/>
    <w:rsid w:val="00D923FB"/>
    <w:rsid w:val="00D927B0"/>
    <w:rsid w:val="00D94705"/>
    <w:rsid w:val="00D957A9"/>
    <w:rsid w:val="00D97766"/>
    <w:rsid w:val="00D97F81"/>
    <w:rsid w:val="00DB0281"/>
    <w:rsid w:val="00DB1DBB"/>
    <w:rsid w:val="00DB328B"/>
    <w:rsid w:val="00DB704D"/>
    <w:rsid w:val="00DC3752"/>
    <w:rsid w:val="00DC38E4"/>
    <w:rsid w:val="00DD2CBF"/>
    <w:rsid w:val="00DD3CD4"/>
    <w:rsid w:val="00DD4AA7"/>
    <w:rsid w:val="00DD5349"/>
    <w:rsid w:val="00DD56E7"/>
    <w:rsid w:val="00DD763F"/>
    <w:rsid w:val="00DE3B91"/>
    <w:rsid w:val="00DE3F45"/>
    <w:rsid w:val="00DF06D1"/>
    <w:rsid w:val="00DF184D"/>
    <w:rsid w:val="00DF2E93"/>
    <w:rsid w:val="00DF3A65"/>
    <w:rsid w:val="00DF3AFD"/>
    <w:rsid w:val="00E00653"/>
    <w:rsid w:val="00E00B4F"/>
    <w:rsid w:val="00E02333"/>
    <w:rsid w:val="00E024E0"/>
    <w:rsid w:val="00E056DA"/>
    <w:rsid w:val="00E05BBA"/>
    <w:rsid w:val="00E06D58"/>
    <w:rsid w:val="00E144F4"/>
    <w:rsid w:val="00E17287"/>
    <w:rsid w:val="00E23E29"/>
    <w:rsid w:val="00E24EE3"/>
    <w:rsid w:val="00E270DA"/>
    <w:rsid w:val="00E33503"/>
    <w:rsid w:val="00E342DD"/>
    <w:rsid w:val="00E34464"/>
    <w:rsid w:val="00E36810"/>
    <w:rsid w:val="00E42481"/>
    <w:rsid w:val="00E436BD"/>
    <w:rsid w:val="00E43DA3"/>
    <w:rsid w:val="00E441B5"/>
    <w:rsid w:val="00E44D97"/>
    <w:rsid w:val="00E479C6"/>
    <w:rsid w:val="00E51C6A"/>
    <w:rsid w:val="00E522F3"/>
    <w:rsid w:val="00E54774"/>
    <w:rsid w:val="00E55994"/>
    <w:rsid w:val="00E55B7F"/>
    <w:rsid w:val="00E65DFA"/>
    <w:rsid w:val="00E67A18"/>
    <w:rsid w:val="00E67A8E"/>
    <w:rsid w:val="00E67E0B"/>
    <w:rsid w:val="00E719D7"/>
    <w:rsid w:val="00E72E40"/>
    <w:rsid w:val="00E83954"/>
    <w:rsid w:val="00E91ACC"/>
    <w:rsid w:val="00E943D3"/>
    <w:rsid w:val="00E96347"/>
    <w:rsid w:val="00E97014"/>
    <w:rsid w:val="00E97D44"/>
    <w:rsid w:val="00EA1D21"/>
    <w:rsid w:val="00EA21E2"/>
    <w:rsid w:val="00EA3B0C"/>
    <w:rsid w:val="00EA6472"/>
    <w:rsid w:val="00EA7EC3"/>
    <w:rsid w:val="00EB18AA"/>
    <w:rsid w:val="00EC0417"/>
    <w:rsid w:val="00EC05E4"/>
    <w:rsid w:val="00ED26FA"/>
    <w:rsid w:val="00ED3527"/>
    <w:rsid w:val="00EE2089"/>
    <w:rsid w:val="00EE3984"/>
    <w:rsid w:val="00EE533A"/>
    <w:rsid w:val="00EE6F99"/>
    <w:rsid w:val="00EE7B1E"/>
    <w:rsid w:val="00EF0177"/>
    <w:rsid w:val="00EF12C3"/>
    <w:rsid w:val="00EF53B0"/>
    <w:rsid w:val="00EF61F0"/>
    <w:rsid w:val="00F02DA5"/>
    <w:rsid w:val="00F05BC3"/>
    <w:rsid w:val="00F108DB"/>
    <w:rsid w:val="00F1570D"/>
    <w:rsid w:val="00F1688E"/>
    <w:rsid w:val="00F24DA8"/>
    <w:rsid w:val="00F2571C"/>
    <w:rsid w:val="00F30D07"/>
    <w:rsid w:val="00F31446"/>
    <w:rsid w:val="00F3460E"/>
    <w:rsid w:val="00F35855"/>
    <w:rsid w:val="00F362E0"/>
    <w:rsid w:val="00F36A83"/>
    <w:rsid w:val="00F36F89"/>
    <w:rsid w:val="00F37463"/>
    <w:rsid w:val="00F37E12"/>
    <w:rsid w:val="00F430EA"/>
    <w:rsid w:val="00F443F6"/>
    <w:rsid w:val="00F45275"/>
    <w:rsid w:val="00F4575F"/>
    <w:rsid w:val="00F52A6D"/>
    <w:rsid w:val="00F52ECE"/>
    <w:rsid w:val="00F54534"/>
    <w:rsid w:val="00F605D2"/>
    <w:rsid w:val="00F66C90"/>
    <w:rsid w:val="00F70866"/>
    <w:rsid w:val="00F71EBB"/>
    <w:rsid w:val="00F72E34"/>
    <w:rsid w:val="00F75070"/>
    <w:rsid w:val="00F83BFC"/>
    <w:rsid w:val="00F8523A"/>
    <w:rsid w:val="00F92233"/>
    <w:rsid w:val="00F9225B"/>
    <w:rsid w:val="00F933CD"/>
    <w:rsid w:val="00F95007"/>
    <w:rsid w:val="00FA07A7"/>
    <w:rsid w:val="00FA1258"/>
    <w:rsid w:val="00FB07B6"/>
    <w:rsid w:val="00FB2704"/>
    <w:rsid w:val="00FB5EC7"/>
    <w:rsid w:val="00FB6864"/>
    <w:rsid w:val="00FC2B5B"/>
    <w:rsid w:val="00FC60EC"/>
    <w:rsid w:val="00FD4159"/>
    <w:rsid w:val="00FD44CB"/>
    <w:rsid w:val="00FD4511"/>
    <w:rsid w:val="00FD6276"/>
    <w:rsid w:val="00FD68D7"/>
    <w:rsid w:val="00FE2228"/>
    <w:rsid w:val="00FE5E39"/>
    <w:rsid w:val="00FE6485"/>
    <w:rsid w:val="00FE7A7D"/>
    <w:rsid w:val="00FF4E79"/>
    <w:rsid w:val="00FF7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2B962"/>
  <w15:docId w15:val="{9406FE35-39A4-4637-AB32-1418F8F80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43DA3"/>
    <w:pPr>
      <w:ind w:left="720"/>
      <w:contextualSpacing/>
    </w:pPr>
  </w:style>
  <w:style w:type="paragraph" w:styleId="Debesliotekstas">
    <w:name w:val="Balloon Text"/>
    <w:basedOn w:val="prastasis"/>
    <w:link w:val="DebesliotekstasDiagrama"/>
    <w:uiPriority w:val="99"/>
    <w:semiHidden/>
    <w:unhideWhenUsed/>
    <w:rsid w:val="001E2D4D"/>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E2D4D"/>
    <w:rPr>
      <w:rFonts w:ascii="Tahoma" w:hAnsi="Tahoma" w:cs="Tahoma"/>
      <w:sz w:val="16"/>
      <w:szCs w:val="16"/>
      <w:lang w:val="lt-LT"/>
    </w:rPr>
  </w:style>
  <w:style w:type="character" w:styleId="Hipersaitas">
    <w:name w:val="Hyperlink"/>
    <w:basedOn w:val="Numatytasispastraiposriftas"/>
    <w:uiPriority w:val="99"/>
    <w:unhideWhenUsed/>
    <w:rsid w:val="00E51C6A"/>
    <w:rPr>
      <w:color w:val="0000FF" w:themeColor="hyperlink"/>
      <w:u w:val="single"/>
    </w:rPr>
  </w:style>
  <w:style w:type="paragraph" w:styleId="Antrats">
    <w:name w:val="header"/>
    <w:basedOn w:val="prastasis"/>
    <w:link w:val="AntratsDiagrama"/>
    <w:uiPriority w:val="99"/>
    <w:unhideWhenUsed/>
    <w:rsid w:val="000D3D79"/>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D3D79"/>
    <w:rPr>
      <w:lang w:val="lt-LT"/>
    </w:rPr>
  </w:style>
  <w:style w:type="paragraph" w:styleId="Porat">
    <w:name w:val="footer"/>
    <w:basedOn w:val="prastasis"/>
    <w:link w:val="PoratDiagrama"/>
    <w:uiPriority w:val="99"/>
    <w:unhideWhenUsed/>
    <w:rsid w:val="000D3D79"/>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D3D79"/>
    <w:rPr>
      <w:lang w:val="lt-LT"/>
    </w:rPr>
  </w:style>
  <w:style w:type="paragraph" w:customStyle="1" w:styleId="Default">
    <w:name w:val="Default"/>
    <w:rsid w:val="004F768E"/>
    <w:pPr>
      <w:autoSpaceDE w:val="0"/>
      <w:autoSpaceDN w:val="0"/>
      <w:adjustRightInd w:val="0"/>
      <w:spacing w:after="0" w:line="240" w:lineRule="auto"/>
    </w:pPr>
    <w:rPr>
      <w:rFonts w:ascii="Times New Roman" w:hAnsi="Times New Roman" w:cs="Times New Roman"/>
      <w:color w:val="000000"/>
      <w:sz w:val="24"/>
      <w:szCs w:val="24"/>
      <w:lang w:val="lt-LT"/>
    </w:rPr>
  </w:style>
  <w:style w:type="paragraph" w:customStyle="1" w:styleId="Bodytext2">
    <w:name w:val="Body text (2)"/>
    <w:basedOn w:val="prastasis"/>
    <w:qFormat/>
    <w:rsid w:val="00CE3E22"/>
    <w:pPr>
      <w:widowControl w:val="0"/>
      <w:shd w:val="clear" w:color="auto" w:fill="FFFFFF"/>
      <w:suppressAutoHyphens/>
      <w:spacing w:after="0" w:line="0" w:lineRule="atLeast"/>
    </w:pPr>
    <w:rPr>
      <w:rFonts w:ascii="Times New Roman" w:eastAsia="Times New Roman" w:hAnsi="Times New Roman" w:cs="Times New Roman"/>
      <w:color w:val="000000"/>
      <w:sz w:val="24"/>
      <w:szCs w:val="24"/>
      <w:lang w:eastAsia="zh-CN" w:bidi="lt-LT"/>
    </w:rPr>
  </w:style>
  <w:style w:type="paragraph" w:styleId="Pataisymai">
    <w:name w:val="Revision"/>
    <w:hidden/>
    <w:uiPriority w:val="99"/>
    <w:semiHidden/>
    <w:rsid w:val="00AB1944"/>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057288">
      <w:bodyDiv w:val="1"/>
      <w:marLeft w:val="0"/>
      <w:marRight w:val="0"/>
      <w:marTop w:val="0"/>
      <w:marBottom w:val="0"/>
      <w:divBdr>
        <w:top w:val="none" w:sz="0" w:space="0" w:color="auto"/>
        <w:left w:val="none" w:sz="0" w:space="0" w:color="auto"/>
        <w:bottom w:val="none" w:sz="0" w:space="0" w:color="auto"/>
        <w:right w:val="none" w:sz="0" w:space="0" w:color="auto"/>
      </w:divBdr>
    </w:div>
    <w:div w:id="1107047073">
      <w:bodyDiv w:val="1"/>
      <w:marLeft w:val="0"/>
      <w:marRight w:val="0"/>
      <w:marTop w:val="0"/>
      <w:marBottom w:val="0"/>
      <w:divBdr>
        <w:top w:val="none" w:sz="0" w:space="0" w:color="auto"/>
        <w:left w:val="none" w:sz="0" w:space="0" w:color="auto"/>
        <w:bottom w:val="none" w:sz="0" w:space="0" w:color="auto"/>
        <w:right w:val="none" w:sz="0" w:space="0" w:color="auto"/>
      </w:divBdr>
    </w:div>
    <w:div w:id="1512334768">
      <w:bodyDiv w:val="1"/>
      <w:marLeft w:val="0"/>
      <w:marRight w:val="0"/>
      <w:marTop w:val="0"/>
      <w:marBottom w:val="0"/>
      <w:divBdr>
        <w:top w:val="none" w:sz="0" w:space="0" w:color="auto"/>
        <w:left w:val="none" w:sz="0" w:space="0" w:color="auto"/>
        <w:bottom w:val="none" w:sz="0" w:space="0" w:color="auto"/>
        <w:right w:val="none" w:sz="0" w:space="0" w:color="auto"/>
      </w:divBdr>
    </w:div>
    <w:div w:id="196144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lakiudarzeli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73D39-0CEF-4F01-994D-49CA05D3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22503</Words>
  <Characters>12827</Characters>
  <Application>Microsoft Office Word</Application>
  <DocSecurity>4</DocSecurity>
  <Lines>106</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Sadauskienė, Dalia</cp:lastModifiedBy>
  <cp:revision>2</cp:revision>
  <dcterms:created xsi:type="dcterms:W3CDTF">2025-06-13T07:45:00Z</dcterms:created>
  <dcterms:modified xsi:type="dcterms:W3CDTF">2025-06-13T07:45:00Z</dcterms:modified>
</cp:coreProperties>
</file>